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56B06C" w14:textId="77777777" w:rsidR="00182BDE" w:rsidRDefault="00000000">
      <w:pPr>
        <w:spacing w:before="23"/>
        <w:ind w:left="992" w:right="971"/>
        <w:jc w:val="center"/>
        <w:rPr>
          <w:b/>
          <w:sz w:val="36"/>
        </w:rPr>
      </w:pPr>
      <w:r>
        <w:rPr>
          <w:rFonts w:hint="eastAsia"/>
          <w:b/>
          <w:sz w:val="36"/>
          <w:lang w:val="en-US"/>
        </w:rPr>
        <w:t>湖北省电教</w:t>
      </w:r>
      <w:r>
        <w:rPr>
          <w:b/>
          <w:sz w:val="36"/>
        </w:rPr>
        <w:t>2025</w:t>
      </w:r>
      <w:r>
        <w:rPr>
          <w:b/>
          <w:spacing w:val="-60"/>
          <w:sz w:val="36"/>
        </w:rPr>
        <w:t xml:space="preserve"> 年 </w:t>
      </w:r>
      <w:r>
        <w:rPr>
          <w:b/>
          <w:sz w:val="36"/>
        </w:rPr>
        <w:t>SuperAI“星际传奇”</w:t>
      </w:r>
      <w:r>
        <w:rPr>
          <w:b/>
          <w:w w:val="99"/>
          <w:sz w:val="36"/>
        </w:rPr>
        <w:t xml:space="preserve"> </w:t>
      </w:r>
    </w:p>
    <w:p w14:paraId="6DBB00B7" w14:textId="77777777" w:rsidR="00182BDE" w:rsidRDefault="00000000">
      <w:pPr>
        <w:pStyle w:val="1"/>
        <w:ind w:left="992" w:right="991"/>
        <w:jc w:val="center"/>
      </w:pPr>
      <w:r>
        <w:t>主题与规则</w:t>
      </w:r>
      <w:r>
        <w:rPr>
          <w:w w:val="98"/>
        </w:rPr>
        <w:t xml:space="preserve"> </w:t>
      </w:r>
    </w:p>
    <w:p w14:paraId="3A175262" w14:textId="77777777" w:rsidR="00182BDE" w:rsidRDefault="00182BDE">
      <w:pPr>
        <w:pStyle w:val="a3"/>
        <w:spacing w:before="10"/>
        <w:ind w:left="0"/>
        <w:rPr>
          <w:b/>
          <w:sz w:val="29"/>
        </w:rPr>
      </w:pPr>
    </w:p>
    <w:p w14:paraId="2BC054A4" w14:textId="77777777" w:rsidR="00182BDE" w:rsidRDefault="00000000">
      <w:pPr>
        <w:pStyle w:val="3"/>
        <w:spacing w:before="66"/>
      </w:pPr>
      <w:r>
        <w:t>1 赛事简介</w:t>
      </w:r>
      <w:r>
        <w:rPr>
          <w:w w:val="99"/>
        </w:rPr>
        <w:t xml:space="preserve"> </w:t>
      </w:r>
    </w:p>
    <w:p w14:paraId="0C7BE5A8" w14:textId="77777777" w:rsidR="00182BDE" w:rsidRDefault="00182BDE">
      <w:pPr>
        <w:pStyle w:val="a3"/>
        <w:spacing w:before="10"/>
        <w:ind w:left="0"/>
        <w:rPr>
          <w:b/>
        </w:rPr>
      </w:pPr>
    </w:p>
    <w:p w14:paraId="08261BDA" w14:textId="77777777" w:rsidR="00182BDE" w:rsidRDefault="00000000">
      <w:pPr>
        <w:pStyle w:val="a3"/>
        <w:spacing w:line="357" w:lineRule="auto"/>
        <w:ind w:right="414" w:firstLine="419"/>
        <w:jc w:val="both"/>
      </w:pPr>
      <w:r>
        <w:t xml:space="preserve">恒星在它们各自的星座中闪烁着，行星则沿着固定的轨道穿行于星野之间。随着人类完成星际穿越，踏入更广阔的宇宙空间，未来的星际探索将通过更精确的观测和实验，深入探索时间和空间的本质与规律，使这一探索成为崭新的传奇，为我们更好地理解宇宙的演化和发展铺平道路。 </w:t>
      </w:r>
    </w:p>
    <w:p w14:paraId="3907280D" w14:textId="77777777" w:rsidR="00182BDE" w:rsidRDefault="00000000">
      <w:pPr>
        <w:pStyle w:val="a3"/>
        <w:spacing w:line="357" w:lineRule="auto"/>
        <w:ind w:right="101" w:firstLine="419"/>
      </w:pPr>
      <w:r>
        <w:t>本次比赛要求青少年学生在比赛现场使用自行制作机器人编写程序，并进行调试和比</w:t>
      </w:r>
      <w:r>
        <w:rPr>
          <w:spacing w:val="-10"/>
        </w:rPr>
        <w:t>赛任务。本赛项主题为“星际传奇”。选手将使用机器人在模拟环境中探索宇宙奥秘，在普及科学知识的同时，锻炼和提高参与者的思维能力、反应能力、动手协调能力和团队精神。</w:t>
      </w:r>
      <w:r>
        <w:t xml:space="preserve"> </w:t>
      </w:r>
    </w:p>
    <w:p w14:paraId="62985ADB" w14:textId="77777777" w:rsidR="00182BDE" w:rsidRDefault="00000000">
      <w:pPr>
        <w:pStyle w:val="3"/>
        <w:spacing w:before="121"/>
      </w:pPr>
      <w:r>
        <w:t>2 组队方式</w:t>
      </w:r>
      <w:r>
        <w:rPr>
          <w:w w:val="99"/>
        </w:rPr>
        <w:t xml:space="preserve"> </w:t>
      </w:r>
    </w:p>
    <w:p w14:paraId="09E25F20" w14:textId="77777777" w:rsidR="00182BDE" w:rsidRDefault="00182BDE">
      <w:pPr>
        <w:pStyle w:val="a3"/>
        <w:spacing w:before="8"/>
        <w:ind w:left="0"/>
        <w:rPr>
          <w:b/>
        </w:rPr>
      </w:pPr>
    </w:p>
    <w:p w14:paraId="4C6800C0" w14:textId="77777777" w:rsidR="00182BDE" w:rsidRDefault="00000000">
      <w:pPr>
        <w:pStyle w:val="a3"/>
        <w:ind w:left="680"/>
        <w:rPr>
          <w:spacing w:val="-3"/>
        </w:rPr>
      </w:pPr>
      <w:r>
        <w:rPr>
          <w:spacing w:val="-2"/>
        </w:rPr>
        <w:t>比赛设有</w:t>
      </w:r>
      <w:r>
        <w:rPr>
          <w:rFonts w:hint="eastAsia"/>
          <w:spacing w:val="-2"/>
          <w:lang w:val="en-US"/>
        </w:rPr>
        <w:t>小学、</w:t>
      </w:r>
      <w:r>
        <w:rPr>
          <w:spacing w:val="-3"/>
        </w:rPr>
        <w:t>初中、高中</w:t>
      </w:r>
      <w:r>
        <w:rPr>
          <w:rFonts w:hint="eastAsia"/>
          <w:spacing w:val="-3"/>
          <w:lang w:val="en-US"/>
        </w:rPr>
        <w:t>三</w:t>
      </w:r>
      <w:r>
        <w:rPr>
          <w:spacing w:val="-3"/>
        </w:rPr>
        <w:t>个组别</w:t>
      </w:r>
    </w:p>
    <w:p w14:paraId="4CF1B372" w14:textId="77777777" w:rsidR="00182BDE" w:rsidRDefault="00000000">
      <w:pPr>
        <w:pStyle w:val="a3"/>
        <w:ind w:left="680"/>
      </w:pPr>
      <w:r>
        <w:rPr>
          <w:spacing w:val="-3"/>
        </w:rPr>
        <w:t>每支队伍由</w:t>
      </w:r>
      <w:r>
        <w:t>1</w:t>
      </w:r>
      <w:r>
        <w:rPr>
          <w:rFonts w:hint="eastAsia"/>
          <w:lang w:val="en-US"/>
        </w:rPr>
        <w:t>-2</w:t>
      </w:r>
      <w:r>
        <w:t xml:space="preserve">名选手和1名指导老师组成，选手为截止到 2025 年 6 月在校学生。 </w:t>
      </w:r>
    </w:p>
    <w:p w14:paraId="6F7DF341" w14:textId="77777777" w:rsidR="00182BDE" w:rsidRDefault="00182BDE">
      <w:pPr>
        <w:pStyle w:val="a3"/>
        <w:spacing w:before="2"/>
        <w:ind w:left="0"/>
        <w:rPr>
          <w:sz w:val="20"/>
        </w:rPr>
      </w:pPr>
    </w:p>
    <w:p w14:paraId="4DE9F275" w14:textId="77777777" w:rsidR="00182BDE" w:rsidRDefault="00000000">
      <w:pPr>
        <w:pStyle w:val="3"/>
      </w:pPr>
      <w:r>
        <w:t>3 机器人</w:t>
      </w:r>
      <w:r>
        <w:rPr>
          <w:w w:val="99"/>
        </w:rPr>
        <w:t xml:space="preserve"> </w:t>
      </w:r>
    </w:p>
    <w:p w14:paraId="2307576F" w14:textId="77777777" w:rsidR="00182BDE" w:rsidRDefault="00182BDE">
      <w:pPr>
        <w:pStyle w:val="a3"/>
        <w:spacing w:before="8"/>
        <w:ind w:left="0"/>
        <w:rPr>
          <w:b/>
        </w:rPr>
      </w:pPr>
    </w:p>
    <w:p w14:paraId="6BB20A7F" w14:textId="77777777" w:rsidR="00182BDE" w:rsidRDefault="00000000">
      <w:pPr>
        <w:pStyle w:val="4"/>
        <w:numPr>
          <w:ilvl w:val="1"/>
          <w:numId w:val="1"/>
        </w:numPr>
        <w:tabs>
          <w:tab w:val="left" w:pos="579"/>
        </w:tabs>
        <w:ind w:hanging="319"/>
      </w:pPr>
      <w:r>
        <w:rPr>
          <w:spacing w:val="-1"/>
        </w:rPr>
        <w:t>搭建器材要求</w:t>
      </w:r>
      <w:r>
        <w:rPr>
          <w:w w:val="99"/>
        </w:rPr>
        <w:t xml:space="preserve"> </w:t>
      </w:r>
    </w:p>
    <w:p w14:paraId="2849ADCA" w14:textId="77777777" w:rsidR="00182BDE" w:rsidRDefault="00000000">
      <w:pPr>
        <w:pStyle w:val="a3"/>
        <w:spacing w:before="21" w:line="364" w:lineRule="auto"/>
        <w:ind w:right="423" w:firstLine="419"/>
      </w:pPr>
      <w:r>
        <w:rPr>
          <w:spacing w:val="-3"/>
        </w:rPr>
        <w:t>活动要求选手自行设计和构建机器人完成相应任务，但比赛无需现场搭建。机器人仅</w:t>
      </w:r>
      <w:r>
        <w:rPr>
          <w:spacing w:val="-5"/>
        </w:rPr>
        <w:t xml:space="preserve">限使用有塑胶外壳的电子件、塑胶类拼插积木，不可使用 </w:t>
      </w:r>
      <w:r>
        <w:t>3D</w:t>
      </w:r>
      <w:r>
        <w:rPr>
          <w:spacing w:val="-8"/>
        </w:rPr>
        <w:t xml:space="preserve"> 打印件，比赛全程机器人不得</w:t>
      </w:r>
      <w:r>
        <w:rPr>
          <w:spacing w:val="-5"/>
        </w:rPr>
        <w:t xml:space="preserve">损坏比赛场地和任务模型。 </w:t>
      </w:r>
    </w:p>
    <w:p w14:paraId="2D9CD768" w14:textId="77777777" w:rsidR="00182BDE" w:rsidRDefault="00000000">
      <w:pPr>
        <w:pStyle w:val="a3"/>
        <w:spacing w:line="364" w:lineRule="auto"/>
        <w:ind w:right="526" w:firstLine="419"/>
        <w:jc w:val="both"/>
      </w:pPr>
      <w:r>
        <w:t xml:space="preserve">选手自备的器材中，除电机、电池盒、传感器、遥控器、摄像头之外，所有零件不得以螺丝、焊接的方式组成部件，不允许使用胶水、双面胶等辅助材料。报名参赛者，视为默认组委会拥有本规则的最终解释权。 </w:t>
      </w:r>
    </w:p>
    <w:p w14:paraId="75006D05" w14:textId="77777777" w:rsidR="00182BDE" w:rsidRDefault="00000000">
      <w:pPr>
        <w:pStyle w:val="4"/>
        <w:numPr>
          <w:ilvl w:val="1"/>
          <w:numId w:val="1"/>
        </w:numPr>
        <w:tabs>
          <w:tab w:val="left" w:pos="579"/>
        </w:tabs>
        <w:spacing w:before="108" w:after="20"/>
        <w:ind w:hanging="319"/>
      </w:pPr>
      <w:r>
        <w:rPr>
          <w:spacing w:val="-1"/>
        </w:rPr>
        <w:t>机器人设计要求</w:t>
      </w:r>
      <w:r>
        <w:rPr>
          <w:w w:val="99"/>
        </w:rPr>
        <w:t xml:space="preserve"> </w:t>
      </w:r>
    </w:p>
    <w:tbl>
      <w:tblPr>
        <w:tblW w:w="0" w:type="auto"/>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08"/>
        <w:gridCol w:w="7595"/>
      </w:tblGrid>
      <w:tr w:rsidR="00182BDE" w14:paraId="29CC487C" w14:textId="77777777">
        <w:trPr>
          <w:trHeight w:val="350"/>
        </w:trPr>
        <w:tc>
          <w:tcPr>
            <w:tcW w:w="708" w:type="dxa"/>
          </w:tcPr>
          <w:p w14:paraId="2C635A85" w14:textId="77777777" w:rsidR="00182BDE" w:rsidRDefault="00000000">
            <w:pPr>
              <w:pStyle w:val="TableParagraph"/>
              <w:spacing w:before="2"/>
              <w:ind w:left="102" w:right="3"/>
              <w:rPr>
                <w:b/>
                <w:sz w:val="18"/>
              </w:rPr>
            </w:pPr>
            <w:r>
              <w:rPr>
                <w:b/>
                <w:sz w:val="18"/>
              </w:rPr>
              <w:t>项目</w:t>
            </w:r>
            <w:r>
              <w:rPr>
                <w:b/>
                <w:w w:val="99"/>
                <w:sz w:val="18"/>
              </w:rPr>
              <w:t xml:space="preserve"> </w:t>
            </w:r>
          </w:p>
        </w:tc>
        <w:tc>
          <w:tcPr>
            <w:tcW w:w="7595" w:type="dxa"/>
          </w:tcPr>
          <w:p w14:paraId="7A9463F9" w14:textId="77777777" w:rsidR="00182BDE" w:rsidRDefault="00000000">
            <w:pPr>
              <w:pStyle w:val="TableParagraph"/>
              <w:spacing w:before="2"/>
              <w:ind w:left="3640" w:right="3543"/>
              <w:rPr>
                <w:b/>
                <w:sz w:val="18"/>
              </w:rPr>
            </w:pPr>
            <w:r>
              <w:rPr>
                <w:b/>
                <w:sz w:val="18"/>
              </w:rPr>
              <w:t>要求</w:t>
            </w:r>
            <w:r>
              <w:rPr>
                <w:b/>
                <w:w w:val="99"/>
                <w:sz w:val="18"/>
              </w:rPr>
              <w:t xml:space="preserve"> </w:t>
            </w:r>
          </w:p>
        </w:tc>
      </w:tr>
      <w:tr w:rsidR="00182BDE" w14:paraId="3C45EFEA" w14:textId="77777777">
        <w:trPr>
          <w:trHeight w:val="350"/>
        </w:trPr>
        <w:tc>
          <w:tcPr>
            <w:tcW w:w="708" w:type="dxa"/>
          </w:tcPr>
          <w:p w14:paraId="1D058ECC" w14:textId="77777777" w:rsidR="00182BDE" w:rsidRDefault="00000000">
            <w:pPr>
              <w:pStyle w:val="TableParagraph"/>
              <w:spacing w:before="2"/>
              <w:ind w:left="100" w:right="3"/>
              <w:rPr>
                <w:sz w:val="18"/>
              </w:rPr>
            </w:pPr>
            <w:r>
              <w:rPr>
                <w:sz w:val="18"/>
              </w:rPr>
              <w:t xml:space="preserve">数量 </w:t>
            </w:r>
          </w:p>
        </w:tc>
        <w:tc>
          <w:tcPr>
            <w:tcW w:w="7595" w:type="dxa"/>
          </w:tcPr>
          <w:p w14:paraId="7943E21A" w14:textId="77777777" w:rsidR="00182BDE" w:rsidRDefault="00000000">
            <w:pPr>
              <w:pStyle w:val="TableParagraph"/>
              <w:spacing w:before="2"/>
              <w:ind w:left="4"/>
              <w:jc w:val="left"/>
              <w:rPr>
                <w:sz w:val="18"/>
              </w:rPr>
            </w:pPr>
            <w:r>
              <w:rPr>
                <w:sz w:val="18"/>
              </w:rPr>
              <w:t>每支队伍 1</w:t>
            </w:r>
            <w:r>
              <w:rPr>
                <w:rFonts w:hint="eastAsia"/>
                <w:sz w:val="18"/>
                <w:lang w:val="en-US"/>
              </w:rPr>
              <w:t>-2</w:t>
            </w:r>
            <w:r>
              <w:rPr>
                <w:sz w:val="18"/>
              </w:rPr>
              <w:t xml:space="preserve"> 人 </w:t>
            </w:r>
          </w:p>
        </w:tc>
      </w:tr>
      <w:tr w:rsidR="00182BDE" w14:paraId="1D797EB4" w14:textId="77777777">
        <w:trPr>
          <w:trHeight w:val="700"/>
        </w:trPr>
        <w:tc>
          <w:tcPr>
            <w:tcW w:w="708" w:type="dxa"/>
          </w:tcPr>
          <w:p w14:paraId="6211B035" w14:textId="77777777" w:rsidR="00182BDE" w:rsidRDefault="00182BDE">
            <w:pPr>
              <w:pStyle w:val="TableParagraph"/>
              <w:spacing w:before="10"/>
              <w:jc w:val="left"/>
              <w:rPr>
                <w:b/>
                <w:sz w:val="13"/>
              </w:rPr>
            </w:pPr>
          </w:p>
          <w:p w14:paraId="5BA1D70A" w14:textId="77777777" w:rsidR="00182BDE" w:rsidRDefault="00000000">
            <w:pPr>
              <w:pStyle w:val="TableParagraph"/>
              <w:spacing w:before="1"/>
              <w:ind w:left="100" w:right="3"/>
              <w:rPr>
                <w:sz w:val="18"/>
              </w:rPr>
            </w:pPr>
            <w:r>
              <w:rPr>
                <w:sz w:val="18"/>
              </w:rPr>
              <w:t xml:space="preserve">规格 </w:t>
            </w:r>
          </w:p>
        </w:tc>
        <w:tc>
          <w:tcPr>
            <w:tcW w:w="7595" w:type="dxa"/>
          </w:tcPr>
          <w:p w14:paraId="6AC38926" w14:textId="77777777" w:rsidR="00182BDE" w:rsidRDefault="00000000">
            <w:pPr>
              <w:pStyle w:val="TableParagraph"/>
              <w:spacing w:before="2"/>
              <w:ind w:left="4"/>
              <w:jc w:val="left"/>
              <w:rPr>
                <w:sz w:val="18"/>
              </w:rPr>
            </w:pPr>
            <w:r>
              <w:rPr>
                <w:spacing w:val="-4"/>
                <w:sz w:val="18"/>
              </w:rPr>
              <w:t xml:space="preserve">机器人在星舰坞内的最大尺寸为 </w:t>
            </w:r>
            <w:r>
              <w:rPr>
                <w:sz w:val="18"/>
              </w:rPr>
              <w:t>25cm×25cm×25cm（</w:t>
            </w:r>
            <w:r>
              <w:rPr>
                <w:spacing w:val="-1"/>
                <w:sz w:val="18"/>
              </w:rPr>
              <w:t>长×宽×高</w:t>
            </w:r>
            <w:r>
              <w:rPr>
                <w:spacing w:val="-92"/>
                <w:sz w:val="18"/>
              </w:rPr>
              <w:t>）</w:t>
            </w:r>
            <w:r>
              <w:rPr>
                <w:sz w:val="18"/>
              </w:rPr>
              <w:t>。离开星舰坞后，机器人的机</w:t>
            </w:r>
          </w:p>
          <w:p w14:paraId="6A7173EF" w14:textId="77777777" w:rsidR="00182BDE" w:rsidRDefault="00000000">
            <w:pPr>
              <w:pStyle w:val="TableParagraph"/>
              <w:spacing w:before="120"/>
              <w:ind w:left="4"/>
              <w:jc w:val="left"/>
              <w:rPr>
                <w:sz w:val="18"/>
              </w:rPr>
            </w:pPr>
            <w:r>
              <w:rPr>
                <w:sz w:val="18"/>
              </w:rPr>
              <w:t xml:space="preserve">构可以伸展。 </w:t>
            </w:r>
          </w:p>
        </w:tc>
      </w:tr>
      <w:tr w:rsidR="00182BDE" w14:paraId="08C7E2B2" w14:textId="77777777">
        <w:trPr>
          <w:trHeight w:val="210"/>
        </w:trPr>
        <w:tc>
          <w:tcPr>
            <w:tcW w:w="708" w:type="dxa"/>
          </w:tcPr>
          <w:p w14:paraId="58FE81ED" w14:textId="77777777" w:rsidR="00182BDE" w:rsidRDefault="00182BDE">
            <w:pPr>
              <w:pStyle w:val="TableParagraph"/>
              <w:spacing w:before="10"/>
              <w:jc w:val="left"/>
              <w:rPr>
                <w:b/>
                <w:sz w:val="13"/>
              </w:rPr>
            </w:pPr>
          </w:p>
          <w:p w14:paraId="36CB4654" w14:textId="77777777" w:rsidR="00182BDE" w:rsidRDefault="00000000">
            <w:pPr>
              <w:pStyle w:val="TableParagraph"/>
              <w:spacing w:before="1"/>
              <w:ind w:left="83" w:right="-29"/>
              <w:jc w:val="left"/>
              <w:rPr>
                <w:sz w:val="18"/>
              </w:rPr>
            </w:pPr>
            <w:r>
              <w:rPr>
                <w:sz w:val="18"/>
              </w:rPr>
              <w:t xml:space="preserve">控制器 </w:t>
            </w:r>
          </w:p>
        </w:tc>
        <w:tc>
          <w:tcPr>
            <w:tcW w:w="7595" w:type="dxa"/>
            <w:tcBorders>
              <w:bottom w:val="nil"/>
            </w:tcBorders>
          </w:tcPr>
          <w:p w14:paraId="2F55C734" w14:textId="77777777" w:rsidR="00182BDE" w:rsidRDefault="00000000">
            <w:pPr>
              <w:pStyle w:val="TableParagraph"/>
              <w:spacing w:before="2" w:line="360" w:lineRule="auto"/>
              <w:ind w:left="4"/>
              <w:jc w:val="left"/>
              <w:rPr>
                <w:spacing w:val="-4"/>
                <w:sz w:val="18"/>
                <w:lang w:val="en-US"/>
              </w:rPr>
            </w:pPr>
            <w:r>
              <w:rPr>
                <w:rFonts w:hint="eastAsia"/>
                <w:color w:val="000000"/>
                <w:spacing w:val="-1"/>
                <w:sz w:val="18"/>
                <w:szCs w:val="18"/>
              </w:rPr>
              <w:t>每台机器人只允许使用一个控制器，控制器输入输出端口（含电机控制端口）不得超过</w:t>
            </w:r>
            <w:r>
              <w:rPr>
                <w:rFonts w:hint="eastAsia"/>
                <w:color w:val="000000"/>
                <w:spacing w:val="-23"/>
                <w:sz w:val="18"/>
                <w:szCs w:val="18"/>
              </w:rPr>
              <w:t xml:space="preserve"> </w:t>
            </w:r>
            <w:r>
              <w:rPr>
                <w:rFonts w:hint="eastAsia"/>
                <w:color w:val="000000"/>
                <w:spacing w:val="-1"/>
                <w:sz w:val="18"/>
                <w:szCs w:val="18"/>
              </w:rPr>
              <w:t>12</w:t>
            </w:r>
            <w:r>
              <w:rPr>
                <w:rFonts w:hint="eastAsia"/>
                <w:color w:val="000000"/>
                <w:spacing w:val="-38"/>
                <w:sz w:val="18"/>
                <w:szCs w:val="18"/>
              </w:rPr>
              <w:t xml:space="preserve"> </w:t>
            </w:r>
            <w:r>
              <w:rPr>
                <w:rFonts w:hint="eastAsia"/>
                <w:color w:val="000000"/>
                <w:spacing w:val="-2"/>
                <w:sz w:val="18"/>
                <w:szCs w:val="18"/>
              </w:rPr>
              <w:t>个。</w:t>
            </w:r>
          </w:p>
        </w:tc>
      </w:tr>
      <w:tr w:rsidR="00182BDE" w14:paraId="52A17F0C" w14:textId="77777777">
        <w:trPr>
          <w:trHeight w:val="350"/>
        </w:trPr>
        <w:tc>
          <w:tcPr>
            <w:tcW w:w="708" w:type="dxa"/>
          </w:tcPr>
          <w:p w14:paraId="7750811B" w14:textId="77777777" w:rsidR="00182BDE" w:rsidRDefault="00000000">
            <w:pPr>
              <w:pStyle w:val="TableParagraph"/>
              <w:spacing w:before="2"/>
              <w:ind w:left="115" w:right="3"/>
              <w:rPr>
                <w:sz w:val="18"/>
              </w:rPr>
            </w:pPr>
            <w:r>
              <w:rPr>
                <w:sz w:val="18"/>
              </w:rPr>
              <w:t xml:space="preserve">传感器 </w:t>
            </w:r>
          </w:p>
        </w:tc>
        <w:tc>
          <w:tcPr>
            <w:tcW w:w="7595" w:type="dxa"/>
          </w:tcPr>
          <w:p w14:paraId="6675DCB8" w14:textId="77777777" w:rsidR="00182BDE" w:rsidRDefault="00000000">
            <w:pPr>
              <w:pStyle w:val="TableParagraph"/>
              <w:spacing w:before="2"/>
              <w:ind w:left="4"/>
              <w:jc w:val="left"/>
              <w:rPr>
                <w:sz w:val="18"/>
              </w:rPr>
            </w:pPr>
            <w:r>
              <w:rPr>
                <w:sz w:val="18"/>
              </w:rPr>
              <w:t xml:space="preserve">机器人允许使用的传感器类型及数量不限。 </w:t>
            </w:r>
          </w:p>
        </w:tc>
      </w:tr>
      <w:tr w:rsidR="00182BDE" w14:paraId="17CADB7F" w14:textId="77777777">
        <w:trPr>
          <w:trHeight w:val="700"/>
        </w:trPr>
        <w:tc>
          <w:tcPr>
            <w:tcW w:w="708" w:type="dxa"/>
          </w:tcPr>
          <w:p w14:paraId="1893C109" w14:textId="77777777" w:rsidR="00182BDE" w:rsidRDefault="00182BDE">
            <w:pPr>
              <w:pStyle w:val="TableParagraph"/>
              <w:spacing w:before="11"/>
              <w:jc w:val="left"/>
              <w:rPr>
                <w:b/>
                <w:sz w:val="13"/>
              </w:rPr>
            </w:pPr>
          </w:p>
          <w:p w14:paraId="7761294B" w14:textId="77777777" w:rsidR="00182BDE" w:rsidRDefault="00000000">
            <w:pPr>
              <w:pStyle w:val="TableParagraph"/>
              <w:spacing w:before="0"/>
              <w:ind w:left="115" w:right="3"/>
              <w:rPr>
                <w:sz w:val="18"/>
              </w:rPr>
            </w:pPr>
            <w:r>
              <w:rPr>
                <w:sz w:val="18"/>
              </w:rPr>
              <w:t xml:space="preserve">遥控器 </w:t>
            </w:r>
          </w:p>
        </w:tc>
        <w:tc>
          <w:tcPr>
            <w:tcW w:w="7595" w:type="dxa"/>
          </w:tcPr>
          <w:p w14:paraId="657A16D5" w14:textId="1EF2F790" w:rsidR="00182BDE" w:rsidRDefault="00000000">
            <w:pPr>
              <w:pStyle w:val="TableParagraph"/>
              <w:spacing w:before="2"/>
              <w:ind w:left="4"/>
              <w:jc w:val="left"/>
              <w:rPr>
                <w:sz w:val="18"/>
              </w:rPr>
            </w:pPr>
            <w:r>
              <w:rPr>
                <w:rFonts w:hint="eastAsia"/>
                <w:sz w:val="18"/>
                <w:lang w:val="en-US"/>
              </w:rPr>
              <w:t>所</w:t>
            </w:r>
            <w:r w:rsidR="005E044C">
              <w:rPr>
                <w:rFonts w:hint="eastAsia"/>
                <w:sz w:val="18"/>
                <w:lang w:val="en-US"/>
              </w:rPr>
              <w:t>有</w:t>
            </w:r>
            <w:r>
              <w:rPr>
                <w:rFonts w:hint="eastAsia"/>
                <w:sz w:val="18"/>
                <w:lang w:val="en-US"/>
              </w:rPr>
              <w:t>组别</w:t>
            </w:r>
            <w:r>
              <w:rPr>
                <w:sz w:val="18"/>
              </w:rPr>
              <w:t xml:space="preserve">必须通过自动程序控制完成比赛任务。 </w:t>
            </w:r>
          </w:p>
        </w:tc>
      </w:tr>
    </w:tbl>
    <w:p w14:paraId="5C53631D" w14:textId="77777777" w:rsidR="00182BDE" w:rsidRDefault="00182BDE">
      <w:pPr>
        <w:rPr>
          <w:sz w:val="18"/>
        </w:rPr>
        <w:sectPr w:rsidR="00182BDE">
          <w:headerReference w:type="default" r:id="rId8"/>
          <w:footerReference w:type="default" r:id="rId9"/>
          <w:type w:val="continuous"/>
          <w:pgSz w:w="11910" w:h="16840"/>
          <w:pgMar w:top="1480" w:right="1380" w:bottom="280" w:left="1540" w:header="720" w:footer="720" w:gutter="0"/>
          <w:cols w:space="720"/>
        </w:sectPr>
      </w:pPr>
    </w:p>
    <w:tbl>
      <w:tblPr>
        <w:tblW w:w="0" w:type="auto"/>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08"/>
        <w:gridCol w:w="7595"/>
      </w:tblGrid>
      <w:tr w:rsidR="00182BDE" w14:paraId="54EC7D89" w14:textId="77777777">
        <w:trPr>
          <w:trHeight w:val="700"/>
        </w:trPr>
        <w:tc>
          <w:tcPr>
            <w:tcW w:w="708" w:type="dxa"/>
          </w:tcPr>
          <w:p w14:paraId="060E306C" w14:textId="77777777" w:rsidR="00182BDE" w:rsidRDefault="00182BDE">
            <w:pPr>
              <w:pStyle w:val="TableParagraph"/>
              <w:spacing w:before="11"/>
              <w:jc w:val="left"/>
              <w:rPr>
                <w:b/>
                <w:sz w:val="13"/>
              </w:rPr>
            </w:pPr>
          </w:p>
          <w:p w14:paraId="69644D63" w14:textId="77777777" w:rsidR="00182BDE" w:rsidRDefault="00000000">
            <w:pPr>
              <w:pStyle w:val="TableParagraph"/>
              <w:spacing w:before="0"/>
              <w:ind w:left="100" w:right="3"/>
              <w:rPr>
                <w:sz w:val="18"/>
              </w:rPr>
            </w:pPr>
            <w:r>
              <w:rPr>
                <w:sz w:val="18"/>
              </w:rPr>
              <w:t xml:space="preserve">电机 </w:t>
            </w:r>
          </w:p>
        </w:tc>
        <w:tc>
          <w:tcPr>
            <w:tcW w:w="7595" w:type="dxa"/>
          </w:tcPr>
          <w:p w14:paraId="47F9CAF9" w14:textId="434F029A" w:rsidR="00182BDE" w:rsidRDefault="00000000">
            <w:pPr>
              <w:pStyle w:val="TableParagraph"/>
              <w:spacing w:before="2"/>
              <w:ind w:left="4"/>
              <w:jc w:val="left"/>
              <w:rPr>
                <w:sz w:val="18"/>
              </w:rPr>
            </w:pPr>
            <w:r>
              <w:rPr>
                <w:rFonts w:hint="eastAsia"/>
                <w:sz w:val="18"/>
              </w:rPr>
              <w:t>电机（含舵机）总数量不得多于 6 个，且单个电机只能驱动单个着地的轮子。电机输出转速不得高于 330 转/分钟。不得对电机进行改装。（组委会有权通过拆机、测速等查验参赛队的电机规格，若不合格则取消比赛资格）</w:t>
            </w:r>
          </w:p>
        </w:tc>
      </w:tr>
      <w:tr w:rsidR="00182BDE" w14:paraId="7551A123" w14:textId="77777777">
        <w:trPr>
          <w:trHeight w:val="350"/>
        </w:trPr>
        <w:tc>
          <w:tcPr>
            <w:tcW w:w="708" w:type="dxa"/>
          </w:tcPr>
          <w:p w14:paraId="0F98CAC3" w14:textId="77777777" w:rsidR="00182BDE" w:rsidRDefault="00000000">
            <w:pPr>
              <w:pStyle w:val="TableParagraph"/>
              <w:spacing w:before="2"/>
              <w:ind w:left="115" w:right="3"/>
              <w:rPr>
                <w:sz w:val="18"/>
              </w:rPr>
            </w:pPr>
            <w:r>
              <w:rPr>
                <w:sz w:val="18"/>
              </w:rPr>
              <w:t xml:space="preserve">驱动轮 </w:t>
            </w:r>
          </w:p>
        </w:tc>
        <w:tc>
          <w:tcPr>
            <w:tcW w:w="7595" w:type="dxa"/>
          </w:tcPr>
          <w:p w14:paraId="73A75415" w14:textId="77777777" w:rsidR="00182BDE" w:rsidRDefault="00000000">
            <w:pPr>
              <w:pStyle w:val="TableParagraph"/>
              <w:spacing w:before="2"/>
              <w:ind w:left="4"/>
              <w:jc w:val="left"/>
              <w:rPr>
                <w:sz w:val="18"/>
              </w:rPr>
            </w:pPr>
            <w:r>
              <w:rPr>
                <w:sz w:val="18"/>
              </w:rPr>
              <w:t xml:space="preserve">机器人用于着地的轮子（含胎皮）直径不得大于 70mm，宽度不得大于 </w:t>
            </w:r>
            <w:r>
              <w:rPr>
                <w:rFonts w:hint="eastAsia"/>
                <w:sz w:val="18"/>
                <w:lang w:val="en-US"/>
              </w:rPr>
              <w:t>30</w:t>
            </w:r>
            <w:r>
              <w:rPr>
                <w:sz w:val="18"/>
              </w:rPr>
              <w:t xml:space="preserve">mm。 </w:t>
            </w:r>
          </w:p>
        </w:tc>
      </w:tr>
      <w:tr w:rsidR="00182BDE" w14:paraId="320B719F" w14:textId="77777777">
        <w:trPr>
          <w:trHeight w:val="700"/>
        </w:trPr>
        <w:tc>
          <w:tcPr>
            <w:tcW w:w="708" w:type="dxa"/>
          </w:tcPr>
          <w:p w14:paraId="579FB120" w14:textId="77777777" w:rsidR="00182BDE" w:rsidRDefault="00182BDE">
            <w:pPr>
              <w:pStyle w:val="TableParagraph"/>
              <w:spacing w:before="10"/>
              <w:jc w:val="left"/>
              <w:rPr>
                <w:b/>
                <w:sz w:val="13"/>
              </w:rPr>
            </w:pPr>
          </w:p>
          <w:p w14:paraId="245B0ABE" w14:textId="77777777" w:rsidR="00182BDE" w:rsidRDefault="00000000">
            <w:pPr>
              <w:pStyle w:val="TableParagraph"/>
              <w:spacing w:before="1"/>
              <w:ind w:left="100" w:right="3"/>
              <w:rPr>
                <w:sz w:val="18"/>
              </w:rPr>
            </w:pPr>
            <w:r>
              <w:rPr>
                <w:sz w:val="18"/>
              </w:rPr>
              <w:t xml:space="preserve">结构 </w:t>
            </w:r>
          </w:p>
        </w:tc>
        <w:tc>
          <w:tcPr>
            <w:tcW w:w="7595" w:type="dxa"/>
          </w:tcPr>
          <w:p w14:paraId="53B7E700" w14:textId="77777777" w:rsidR="00182BDE" w:rsidRDefault="00000000">
            <w:pPr>
              <w:pStyle w:val="TableParagraph"/>
              <w:spacing w:before="2"/>
              <w:ind w:left="4"/>
              <w:jc w:val="left"/>
              <w:rPr>
                <w:sz w:val="18"/>
              </w:rPr>
            </w:pPr>
            <w:r>
              <w:rPr>
                <w:sz w:val="18"/>
              </w:rPr>
              <w:t>机器人必须使用设计尺寸基于标准的 10 毫米塑料积木件搭建，不得使用 3D 打印件及螺丝、螺</w:t>
            </w:r>
          </w:p>
          <w:p w14:paraId="5125CBE2" w14:textId="77777777" w:rsidR="00182BDE" w:rsidRDefault="00000000">
            <w:pPr>
              <w:pStyle w:val="TableParagraph"/>
              <w:spacing w:before="120"/>
              <w:ind w:left="4"/>
              <w:jc w:val="left"/>
              <w:rPr>
                <w:sz w:val="18"/>
              </w:rPr>
            </w:pPr>
            <w:r>
              <w:rPr>
                <w:sz w:val="18"/>
              </w:rPr>
              <w:t xml:space="preserve">钉、铆钉、胶水、胶带等辅助连接材料。 </w:t>
            </w:r>
          </w:p>
        </w:tc>
      </w:tr>
      <w:tr w:rsidR="00182BDE" w14:paraId="30956512" w14:textId="77777777">
        <w:trPr>
          <w:trHeight w:val="710"/>
        </w:trPr>
        <w:tc>
          <w:tcPr>
            <w:tcW w:w="708" w:type="dxa"/>
          </w:tcPr>
          <w:p w14:paraId="7C12B667" w14:textId="77777777" w:rsidR="00182BDE" w:rsidRDefault="00182BDE">
            <w:pPr>
              <w:pStyle w:val="TableParagraph"/>
              <w:spacing w:before="2"/>
              <w:jc w:val="left"/>
              <w:rPr>
                <w:b/>
                <w:sz w:val="14"/>
              </w:rPr>
            </w:pPr>
          </w:p>
          <w:p w14:paraId="74EC7EDB" w14:textId="77777777" w:rsidR="00182BDE" w:rsidRDefault="00000000">
            <w:pPr>
              <w:pStyle w:val="TableParagraph"/>
              <w:spacing w:before="1"/>
              <w:ind w:left="100" w:right="3"/>
              <w:rPr>
                <w:sz w:val="18"/>
              </w:rPr>
            </w:pPr>
            <w:r>
              <w:rPr>
                <w:sz w:val="18"/>
              </w:rPr>
              <w:t xml:space="preserve">电池 </w:t>
            </w:r>
          </w:p>
        </w:tc>
        <w:tc>
          <w:tcPr>
            <w:tcW w:w="7595" w:type="dxa"/>
          </w:tcPr>
          <w:p w14:paraId="2FCB9810" w14:textId="77777777" w:rsidR="00182BDE" w:rsidRDefault="00000000">
            <w:pPr>
              <w:pStyle w:val="TableParagraph"/>
              <w:spacing w:before="7"/>
              <w:ind w:left="4"/>
              <w:jc w:val="left"/>
              <w:rPr>
                <w:sz w:val="18"/>
              </w:rPr>
            </w:pPr>
            <w:r>
              <w:rPr>
                <w:sz w:val="18"/>
              </w:rPr>
              <w:t>机器人输入额定电压小学组、初中组、高中组的机器人输入额定电压不得超过 9 V。机器人不可有升压电路。</w:t>
            </w:r>
            <w:r>
              <w:rPr>
                <w:color w:val="C00000"/>
                <w:sz w:val="18"/>
              </w:rPr>
              <w:t xml:space="preserve"> </w:t>
            </w:r>
          </w:p>
        </w:tc>
      </w:tr>
      <w:tr w:rsidR="00182BDE" w14:paraId="2151F7B5" w14:textId="77777777">
        <w:trPr>
          <w:trHeight w:val="700"/>
        </w:trPr>
        <w:tc>
          <w:tcPr>
            <w:tcW w:w="708" w:type="dxa"/>
          </w:tcPr>
          <w:p w14:paraId="6E533369" w14:textId="77777777" w:rsidR="00182BDE" w:rsidRDefault="00182BDE">
            <w:pPr>
              <w:pStyle w:val="TableParagraph"/>
              <w:spacing w:before="10"/>
              <w:jc w:val="left"/>
              <w:rPr>
                <w:b/>
                <w:sz w:val="13"/>
              </w:rPr>
            </w:pPr>
          </w:p>
          <w:p w14:paraId="08E8351D" w14:textId="77777777" w:rsidR="00182BDE" w:rsidRDefault="00000000">
            <w:pPr>
              <w:pStyle w:val="TableParagraph"/>
              <w:spacing w:before="1"/>
              <w:ind w:left="100" w:right="3"/>
              <w:rPr>
                <w:sz w:val="18"/>
              </w:rPr>
            </w:pPr>
            <w:r>
              <w:rPr>
                <w:sz w:val="18"/>
              </w:rPr>
              <w:t xml:space="preserve">检录 </w:t>
            </w:r>
          </w:p>
        </w:tc>
        <w:tc>
          <w:tcPr>
            <w:tcW w:w="7595" w:type="dxa"/>
          </w:tcPr>
          <w:p w14:paraId="4F4A57A6" w14:textId="77777777" w:rsidR="00182BDE" w:rsidRDefault="00000000">
            <w:pPr>
              <w:pStyle w:val="TableParagraph"/>
              <w:spacing w:before="2"/>
              <w:ind w:left="4"/>
              <w:jc w:val="left"/>
              <w:rPr>
                <w:sz w:val="18"/>
              </w:rPr>
            </w:pPr>
            <w:r>
              <w:rPr>
                <w:sz w:val="18"/>
              </w:rPr>
              <w:t>选手第一轮进场前，机器人可整机入场，但需通过全面检查，以确保符合相关规定。选手应对不</w:t>
            </w:r>
          </w:p>
          <w:p w14:paraId="72116B65" w14:textId="77777777" w:rsidR="00182BDE" w:rsidRDefault="00000000">
            <w:pPr>
              <w:pStyle w:val="TableParagraph"/>
              <w:spacing w:before="120"/>
              <w:ind w:left="4"/>
              <w:jc w:val="left"/>
              <w:rPr>
                <w:sz w:val="18"/>
              </w:rPr>
            </w:pPr>
            <w:r>
              <w:rPr>
                <w:sz w:val="18"/>
              </w:rPr>
              <w:t xml:space="preserve">符合规定的地方进行修整改进，方可参加比赛。 </w:t>
            </w:r>
          </w:p>
        </w:tc>
      </w:tr>
    </w:tbl>
    <w:p w14:paraId="60989186" w14:textId="77777777" w:rsidR="00182BDE" w:rsidRDefault="00182BDE">
      <w:pPr>
        <w:pStyle w:val="a3"/>
        <w:spacing w:before="5"/>
        <w:ind w:left="0"/>
        <w:rPr>
          <w:b/>
          <w:sz w:val="13"/>
        </w:rPr>
      </w:pPr>
    </w:p>
    <w:p w14:paraId="5813B96A" w14:textId="77777777" w:rsidR="00182BDE" w:rsidRDefault="00000000">
      <w:pPr>
        <w:pStyle w:val="a6"/>
        <w:numPr>
          <w:ilvl w:val="0"/>
          <w:numId w:val="2"/>
        </w:numPr>
        <w:tabs>
          <w:tab w:val="left" w:pos="443"/>
        </w:tabs>
        <w:spacing w:before="66"/>
        <w:rPr>
          <w:b/>
          <w:sz w:val="24"/>
        </w:rPr>
      </w:pPr>
      <w:r>
        <w:rPr>
          <w:b/>
          <w:sz w:val="24"/>
        </w:rPr>
        <w:t>比赛流程</w:t>
      </w:r>
      <w:r>
        <w:rPr>
          <w:b/>
          <w:w w:val="99"/>
          <w:sz w:val="24"/>
        </w:rPr>
        <w:t xml:space="preserve"> </w:t>
      </w:r>
    </w:p>
    <w:p w14:paraId="07BCFB64" w14:textId="77777777" w:rsidR="00182BDE" w:rsidRDefault="00182BDE">
      <w:pPr>
        <w:pStyle w:val="a3"/>
        <w:spacing w:before="8"/>
        <w:ind w:left="0"/>
        <w:rPr>
          <w:b/>
        </w:rPr>
      </w:pPr>
    </w:p>
    <w:p w14:paraId="7804E3AC" w14:textId="77777777" w:rsidR="00182BDE" w:rsidRDefault="00000000">
      <w:pPr>
        <w:pStyle w:val="a6"/>
        <w:numPr>
          <w:ilvl w:val="1"/>
          <w:numId w:val="2"/>
        </w:numPr>
        <w:tabs>
          <w:tab w:val="left" w:pos="579"/>
        </w:tabs>
        <w:ind w:hanging="319"/>
        <w:rPr>
          <w:b/>
          <w:sz w:val="21"/>
        </w:rPr>
      </w:pPr>
      <w:r>
        <w:rPr>
          <w:b/>
          <w:sz w:val="21"/>
        </w:rPr>
        <w:t>参赛顺序</w:t>
      </w:r>
      <w:r>
        <w:rPr>
          <w:b/>
          <w:w w:val="99"/>
          <w:sz w:val="21"/>
        </w:rPr>
        <w:t xml:space="preserve"> </w:t>
      </w:r>
    </w:p>
    <w:p w14:paraId="6E9F2E19" w14:textId="77777777" w:rsidR="00182BDE" w:rsidRDefault="00000000">
      <w:pPr>
        <w:pStyle w:val="a3"/>
        <w:spacing w:before="22" w:line="364" w:lineRule="auto"/>
        <w:ind w:right="526" w:firstLine="419"/>
      </w:pPr>
      <w:r>
        <w:rPr>
          <w:spacing w:val="-3"/>
        </w:rPr>
        <w:t>参加队伍</w:t>
      </w:r>
      <w:r>
        <w:rPr>
          <w:rFonts w:hint="eastAsia"/>
          <w:spacing w:val="-3"/>
          <w:lang w:val="en-US"/>
        </w:rPr>
        <w:t>现场按照组委会统一要求</w:t>
      </w:r>
      <w:r>
        <w:rPr>
          <w:spacing w:val="-3"/>
        </w:rPr>
        <w:t xml:space="preserve">轮流上场比赛，组委会保证同一组别的不同参赛队有相同的上场机会，一般不少于两轮。比赛中上一队开始比赛时，会通知下一队候场准备。在规定时间内没有到场的队伍，将视为放弃比赛资格。 </w:t>
      </w:r>
    </w:p>
    <w:p w14:paraId="6BB87595" w14:textId="77777777" w:rsidR="00182BDE" w:rsidRDefault="00000000">
      <w:pPr>
        <w:pStyle w:val="4"/>
        <w:numPr>
          <w:ilvl w:val="1"/>
          <w:numId w:val="2"/>
        </w:numPr>
        <w:tabs>
          <w:tab w:val="left" w:pos="579"/>
        </w:tabs>
        <w:spacing w:before="108"/>
        <w:ind w:hanging="319"/>
      </w:pPr>
      <w:r>
        <w:t>编程调试</w:t>
      </w:r>
      <w:r>
        <w:rPr>
          <w:w w:val="99"/>
        </w:rPr>
        <w:t xml:space="preserve"> </w:t>
      </w:r>
    </w:p>
    <w:p w14:paraId="1E83C2C0" w14:textId="77777777" w:rsidR="00182BDE" w:rsidRDefault="00000000">
      <w:pPr>
        <w:pStyle w:val="a3"/>
        <w:spacing w:before="22" w:line="364" w:lineRule="auto"/>
        <w:ind w:right="423" w:firstLine="419"/>
      </w:pPr>
      <w:r>
        <w:rPr>
          <w:spacing w:val="-6"/>
        </w:rPr>
        <w:t xml:space="preserve">参赛队在第一轮开始前有至少 </w:t>
      </w:r>
      <w:r>
        <w:t>60</w:t>
      </w:r>
      <w:r>
        <w:rPr>
          <w:spacing w:val="-8"/>
        </w:rPr>
        <w:t xml:space="preserve"> 分钟的机器人调试时间。具体比赛调试时长，统一由</w:t>
      </w:r>
      <w:r>
        <w:rPr>
          <w:spacing w:val="-5"/>
        </w:rPr>
        <w:t>裁判组根据实际情况调整，并在每一轮的调试前向所有参赛队伍宣布。</w:t>
      </w:r>
      <w:r>
        <w:t xml:space="preserve"> </w:t>
      </w:r>
    </w:p>
    <w:p w14:paraId="3FD30FB3" w14:textId="77777777" w:rsidR="00182BDE" w:rsidRDefault="00000000">
      <w:pPr>
        <w:pStyle w:val="a3"/>
        <w:spacing w:line="364" w:lineRule="auto"/>
        <w:ind w:right="526" w:firstLine="419"/>
      </w:pPr>
      <w:r>
        <w:rPr>
          <w:spacing w:val="-3"/>
        </w:rPr>
        <w:t>参赛队员需要按照赛场秩序，有序地排队进行编程及调试，不遵守秩序的参赛队可能会被取消参赛资格。编程调试结束后，所有参赛队伍需将机器人放置于裁判指定位置封存，参赛队员未经允许不得再接触机器人，否则将被取消参赛资格。</w:t>
      </w:r>
      <w:r>
        <w:t xml:space="preserve"> </w:t>
      </w:r>
    </w:p>
    <w:p w14:paraId="1F0E189A" w14:textId="77777777" w:rsidR="00182BDE" w:rsidRDefault="00000000">
      <w:pPr>
        <w:pStyle w:val="a3"/>
        <w:spacing w:line="364" w:lineRule="auto"/>
        <w:ind w:right="526" w:firstLine="419"/>
      </w:pPr>
      <w:r>
        <w:t xml:space="preserve">裁判示意比赛开始后，仍没有准备好的参赛队将丧失本轮比赛机会，但不影响下一轮的比赛。 </w:t>
      </w:r>
    </w:p>
    <w:p w14:paraId="7AD285DD" w14:textId="77777777" w:rsidR="00182BDE" w:rsidRDefault="00000000">
      <w:pPr>
        <w:pStyle w:val="4"/>
        <w:numPr>
          <w:ilvl w:val="1"/>
          <w:numId w:val="2"/>
        </w:numPr>
        <w:tabs>
          <w:tab w:val="left" w:pos="579"/>
        </w:tabs>
        <w:spacing w:before="106"/>
        <w:ind w:hanging="319"/>
      </w:pPr>
      <w:r>
        <w:t>赛前准备</w:t>
      </w:r>
      <w:r>
        <w:rPr>
          <w:w w:val="99"/>
        </w:rPr>
        <w:t xml:space="preserve"> </w:t>
      </w:r>
    </w:p>
    <w:p w14:paraId="796658C8" w14:textId="77777777" w:rsidR="00182BDE" w:rsidRDefault="00000000">
      <w:pPr>
        <w:pStyle w:val="a3"/>
        <w:spacing w:before="22" w:line="364" w:lineRule="auto"/>
        <w:ind w:right="423" w:firstLine="419"/>
        <w:jc w:val="both"/>
      </w:pPr>
      <w:r>
        <w:rPr>
          <w:spacing w:val="-3"/>
        </w:rPr>
        <w:t>准备上场时，队员拿取自己的机器人，在裁判员或者工作人员的带领下进入比赛区。在规定时间内未到场的参赛队将被视为弃权。学生队员上场时，站立在星舰坞附近。队员将自己的机器人放入星舰坞，此时机器人的任何部分及其在地面的投影不能超出星舰坞。</w:t>
      </w:r>
      <w:r>
        <w:t xml:space="preserve"> </w:t>
      </w:r>
    </w:p>
    <w:p w14:paraId="6668E744" w14:textId="77777777" w:rsidR="00182BDE" w:rsidRDefault="00000000">
      <w:pPr>
        <w:pStyle w:val="4"/>
        <w:numPr>
          <w:ilvl w:val="1"/>
          <w:numId w:val="2"/>
        </w:numPr>
        <w:tabs>
          <w:tab w:val="left" w:pos="579"/>
        </w:tabs>
        <w:spacing w:before="108"/>
        <w:ind w:hanging="319"/>
      </w:pPr>
      <w:r>
        <w:t>启动</w:t>
      </w:r>
      <w:r>
        <w:rPr>
          <w:w w:val="99"/>
        </w:rPr>
        <w:t xml:space="preserve"> </w:t>
      </w:r>
    </w:p>
    <w:p w14:paraId="617D0A38" w14:textId="77777777" w:rsidR="00182BDE" w:rsidRDefault="00000000">
      <w:pPr>
        <w:pStyle w:val="a6"/>
        <w:numPr>
          <w:ilvl w:val="2"/>
          <w:numId w:val="2"/>
        </w:numPr>
        <w:tabs>
          <w:tab w:val="left" w:pos="790"/>
        </w:tabs>
        <w:spacing w:before="21" w:line="364" w:lineRule="auto"/>
        <w:ind w:right="423" w:firstLine="0"/>
        <w:rPr>
          <w:sz w:val="21"/>
        </w:rPr>
      </w:pPr>
      <w:r>
        <w:rPr>
          <w:spacing w:val="-3"/>
          <w:sz w:val="21"/>
        </w:rPr>
        <w:t>裁判员确认参赛队已准备好后，将发出“</w:t>
      </w:r>
      <w:r>
        <w:rPr>
          <w:sz w:val="21"/>
        </w:rPr>
        <w:t>3，2，1</w:t>
      </w:r>
      <w:r>
        <w:rPr>
          <w:spacing w:val="-3"/>
          <w:sz w:val="21"/>
        </w:rPr>
        <w:t>，开始”的倒计数启动口令。随着倒计数的开始，队员可以用手慢慢靠近机器人，听到“开始”命令的第一个字，队员可以触碰控制器的一个实体按钮去启动机器人。</w:t>
      </w:r>
      <w:r>
        <w:rPr>
          <w:sz w:val="21"/>
        </w:rPr>
        <w:t xml:space="preserve"> </w:t>
      </w:r>
    </w:p>
    <w:p w14:paraId="14FE037A" w14:textId="77777777" w:rsidR="00182BDE" w:rsidRDefault="00000000">
      <w:pPr>
        <w:pStyle w:val="a6"/>
        <w:numPr>
          <w:ilvl w:val="2"/>
          <w:numId w:val="2"/>
        </w:numPr>
        <w:tabs>
          <w:tab w:val="left" w:pos="790"/>
        </w:tabs>
        <w:spacing w:line="364" w:lineRule="auto"/>
        <w:ind w:right="526" w:firstLine="0"/>
        <w:rPr>
          <w:sz w:val="21"/>
        </w:rPr>
      </w:pPr>
      <w:r>
        <w:rPr>
          <w:spacing w:val="-3"/>
          <w:sz w:val="21"/>
        </w:rPr>
        <w:t>在“开始”命令前启动机器人将被视为“误启动”并受到警告或处罚。机器人一旦启动，队员不得接触机器人</w:t>
      </w:r>
      <w:r>
        <w:rPr>
          <w:sz w:val="21"/>
        </w:rPr>
        <w:t>（</w:t>
      </w:r>
      <w:r>
        <w:rPr>
          <w:spacing w:val="-3"/>
          <w:sz w:val="21"/>
        </w:rPr>
        <w:t>重置的情况除外</w:t>
      </w:r>
      <w:r>
        <w:rPr>
          <w:spacing w:val="-106"/>
          <w:sz w:val="21"/>
        </w:rPr>
        <w:t>）</w:t>
      </w:r>
      <w:r>
        <w:rPr>
          <w:spacing w:val="-3"/>
          <w:sz w:val="21"/>
        </w:rPr>
        <w:t>。</w:t>
      </w:r>
      <w:r>
        <w:rPr>
          <w:sz w:val="21"/>
        </w:rPr>
        <w:t xml:space="preserve"> </w:t>
      </w:r>
    </w:p>
    <w:p w14:paraId="6FD81FD5" w14:textId="77777777" w:rsidR="00182BDE" w:rsidRDefault="00000000">
      <w:pPr>
        <w:pStyle w:val="a6"/>
        <w:numPr>
          <w:ilvl w:val="2"/>
          <w:numId w:val="2"/>
        </w:numPr>
        <w:tabs>
          <w:tab w:val="left" w:pos="790"/>
        </w:tabs>
        <w:spacing w:line="268" w:lineRule="exact"/>
        <w:ind w:left="789" w:hanging="530"/>
        <w:rPr>
          <w:sz w:val="21"/>
        </w:rPr>
      </w:pPr>
      <w:r>
        <w:rPr>
          <w:spacing w:val="-3"/>
          <w:sz w:val="21"/>
        </w:rPr>
        <w:t>启动后的机器人不得分离出部件或将机械零件掉在场地上。偶然脱落的机器人零部</w:t>
      </w:r>
    </w:p>
    <w:p w14:paraId="514A1747" w14:textId="77777777" w:rsidR="00182BDE" w:rsidRDefault="00182BDE">
      <w:pPr>
        <w:spacing w:line="268" w:lineRule="exact"/>
        <w:rPr>
          <w:sz w:val="21"/>
        </w:rPr>
        <w:sectPr w:rsidR="00182BDE">
          <w:pgSz w:w="11910" w:h="16840"/>
          <w:pgMar w:top="1420" w:right="1380" w:bottom="280" w:left="1540" w:header="720" w:footer="720" w:gutter="0"/>
          <w:cols w:space="720"/>
        </w:sectPr>
      </w:pPr>
    </w:p>
    <w:p w14:paraId="226BE406" w14:textId="77777777" w:rsidR="00182BDE" w:rsidRDefault="00000000">
      <w:pPr>
        <w:pStyle w:val="a3"/>
        <w:spacing w:before="43" w:line="364" w:lineRule="auto"/>
        <w:ind w:right="526"/>
        <w:jc w:val="both"/>
      </w:pPr>
      <w:r>
        <w:lastRenderedPageBreak/>
        <w:t xml:space="preserve">件，由裁判员随时清出场地。为了策略的需要而分离部件是犯规行为。启动后的机器人如因速度过快或程序错误完全越出场地边界，或将所携带的物品抛出场地，该机器人和物品不得再回到场上。 </w:t>
      </w:r>
    </w:p>
    <w:p w14:paraId="20177CDE" w14:textId="77777777" w:rsidR="00182BDE" w:rsidRDefault="00000000">
      <w:pPr>
        <w:pStyle w:val="4"/>
        <w:numPr>
          <w:ilvl w:val="1"/>
          <w:numId w:val="2"/>
        </w:numPr>
        <w:tabs>
          <w:tab w:val="left" w:pos="630"/>
        </w:tabs>
        <w:spacing w:before="107"/>
        <w:ind w:left="630" w:hanging="370"/>
        <w:jc w:val="both"/>
      </w:pPr>
      <w:r>
        <w:t>时间得分</w:t>
      </w:r>
      <w:r>
        <w:rPr>
          <w:w w:val="99"/>
        </w:rPr>
        <w:t xml:space="preserve"> </w:t>
      </w:r>
    </w:p>
    <w:p w14:paraId="401E1D73" w14:textId="77777777" w:rsidR="00182BDE" w:rsidRDefault="00000000">
      <w:pPr>
        <w:pStyle w:val="a3"/>
        <w:spacing w:before="22" w:line="364" w:lineRule="auto"/>
        <w:ind w:right="526" w:firstLine="419"/>
        <w:jc w:val="both"/>
      </w:pPr>
      <w:r>
        <w:t xml:space="preserve">在规定时间内完成各组别设置的全部基本任务可获得时间得分，附加任务的完成情况不影响时间得分。比赛结束后，选手应立即示意裁判停止计时。剩余时间按区间获得时间得分。（取剩余时间的整数部分计算，2.7 秒取 2 秒，10.3 秒取 10 秒） </w:t>
      </w:r>
    </w:p>
    <w:p w14:paraId="5E5CA595" w14:textId="77777777" w:rsidR="00182BDE" w:rsidRDefault="00000000">
      <w:pPr>
        <w:pStyle w:val="a3"/>
        <w:spacing w:line="269" w:lineRule="exact"/>
        <w:ind w:left="680"/>
        <w:jc w:val="both"/>
      </w:pPr>
      <w:r>
        <w:t xml:space="preserve">（1）剩余时间&lt;3 秒，时间分为 0； </w:t>
      </w:r>
    </w:p>
    <w:p w14:paraId="2349390C" w14:textId="77777777" w:rsidR="00182BDE" w:rsidRDefault="00000000">
      <w:pPr>
        <w:pStyle w:val="a3"/>
        <w:spacing w:before="139"/>
        <w:ind w:left="680"/>
      </w:pPr>
      <w:r>
        <w:t xml:space="preserve">（2）3 秒&lt;=剩余时间&lt;10 秒，加 5 分； </w:t>
      </w:r>
    </w:p>
    <w:p w14:paraId="4B1E34C3" w14:textId="77777777" w:rsidR="00182BDE" w:rsidRDefault="00000000">
      <w:pPr>
        <w:pStyle w:val="a3"/>
        <w:spacing w:before="139"/>
        <w:ind w:left="680"/>
      </w:pPr>
      <w:r>
        <w:t>（3）10</w:t>
      </w:r>
      <w:r>
        <w:rPr>
          <w:spacing w:val="-8"/>
        </w:rPr>
        <w:t xml:space="preserve"> 秒&lt;=剩余时间&lt;</w:t>
      </w:r>
      <w:r>
        <w:t>20</w:t>
      </w:r>
      <w:r>
        <w:rPr>
          <w:spacing w:val="-22"/>
        </w:rPr>
        <w:t xml:space="preserve"> 秒，加 </w:t>
      </w:r>
      <w:r>
        <w:t>10</w:t>
      </w:r>
      <w:r>
        <w:rPr>
          <w:spacing w:val="-19"/>
        </w:rPr>
        <w:t xml:space="preserve"> 分；</w:t>
      </w:r>
      <w:r>
        <w:t xml:space="preserve"> </w:t>
      </w:r>
    </w:p>
    <w:p w14:paraId="60DAE78B" w14:textId="77777777" w:rsidR="00182BDE" w:rsidRDefault="00000000">
      <w:pPr>
        <w:pStyle w:val="a3"/>
        <w:spacing w:before="142"/>
        <w:ind w:left="680"/>
      </w:pPr>
      <w:r>
        <w:t>（4）20</w:t>
      </w:r>
      <w:r>
        <w:rPr>
          <w:spacing w:val="-8"/>
        </w:rPr>
        <w:t xml:space="preserve"> 秒&lt;=剩余时间&lt;</w:t>
      </w:r>
      <w:r>
        <w:t>30</w:t>
      </w:r>
      <w:r>
        <w:rPr>
          <w:spacing w:val="-22"/>
        </w:rPr>
        <w:t xml:space="preserve"> 秒，加 </w:t>
      </w:r>
      <w:r>
        <w:t>20</w:t>
      </w:r>
      <w:r>
        <w:rPr>
          <w:spacing w:val="-19"/>
        </w:rPr>
        <w:t xml:space="preserve"> 分；</w:t>
      </w:r>
      <w:r>
        <w:t xml:space="preserve"> </w:t>
      </w:r>
    </w:p>
    <w:p w14:paraId="48F19D02" w14:textId="77777777" w:rsidR="00182BDE" w:rsidRDefault="00000000">
      <w:pPr>
        <w:pStyle w:val="a3"/>
        <w:spacing w:before="138"/>
        <w:ind w:left="680"/>
      </w:pPr>
      <w:r>
        <w:t xml:space="preserve">（5）剩余时间&gt;=30 秒，加 30 分。 </w:t>
      </w:r>
    </w:p>
    <w:p w14:paraId="78212393" w14:textId="77777777" w:rsidR="00182BDE" w:rsidRDefault="00182BDE">
      <w:pPr>
        <w:pStyle w:val="a3"/>
        <w:spacing w:before="6"/>
        <w:ind w:left="0"/>
        <w:rPr>
          <w:sz w:val="19"/>
        </w:rPr>
      </w:pPr>
    </w:p>
    <w:p w14:paraId="2A5EB40B" w14:textId="77777777" w:rsidR="00182BDE" w:rsidRDefault="00000000">
      <w:pPr>
        <w:pStyle w:val="4"/>
        <w:numPr>
          <w:ilvl w:val="1"/>
          <w:numId w:val="2"/>
        </w:numPr>
        <w:tabs>
          <w:tab w:val="left" w:pos="579"/>
        </w:tabs>
        <w:ind w:hanging="319"/>
      </w:pPr>
      <w:r>
        <w:t>重置</w:t>
      </w:r>
      <w:r>
        <w:rPr>
          <w:w w:val="99"/>
        </w:rPr>
        <w:t xml:space="preserve"> </w:t>
      </w:r>
    </w:p>
    <w:p w14:paraId="0E2DC45E" w14:textId="77777777" w:rsidR="00182BDE" w:rsidRDefault="00000000">
      <w:pPr>
        <w:pStyle w:val="a3"/>
        <w:spacing w:before="22" w:line="364" w:lineRule="auto"/>
        <w:ind w:right="526" w:firstLine="419"/>
        <w:jc w:val="both"/>
      </w:pPr>
      <w:r>
        <w:rPr>
          <w:spacing w:val="-3"/>
        </w:rPr>
        <w:t>为了鼓励参赛队提高程序稳定性并优化参赛策略，特设置流畅分。比赛计时开始即自</w:t>
      </w:r>
      <w:r>
        <w:rPr>
          <w:spacing w:val="-10"/>
        </w:rPr>
        <w:t xml:space="preserve">动获得流畅分 </w:t>
      </w:r>
      <w:r>
        <w:t>50</w:t>
      </w:r>
      <w:r>
        <w:rPr>
          <w:spacing w:val="-10"/>
        </w:rPr>
        <w:t xml:space="preserve"> 分，在任务全程每发生一次重置，流畅分减 </w:t>
      </w:r>
      <w:r>
        <w:t>5</w:t>
      </w:r>
      <w:r>
        <w:rPr>
          <w:spacing w:val="-16"/>
        </w:rPr>
        <w:t xml:space="preserve"> 分，最高减 </w:t>
      </w:r>
      <w:r>
        <w:t>50</w:t>
      </w:r>
      <w:r>
        <w:rPr>
          <w:spacing w:val="-10"/>
        </w:rPr>
        <w:t xml:space="preserve"> 分。每次重</w:t>
      </w:r>
      <w:r>
        <w:rPr>
          <w:spacing w:val="-5"/>
        </w:rPr>
        <w:t>置，已获得分清零，任务模型需恢复初始状态，机器人回到星舰坞并重新出发。重置全程</w:t>
      </w:r>
      <w:r>
        <w:rPr>
          <w:spacing w:val="-4"/>
        </w:rPr>
        <w:t>计时不停止。</w:t>
      </w:r>
      <w:r>
        <w:t xml:space="preserve"> </w:t>
      </w:r>
    </w:p>
    <w:p w14:paraId="0CD310BC" w14:textId="77777777" w:rsidR="00182BDE" w:rsidRDefault="00000000">
      <w:pPr>
        <w:pStyle w:val="a3"/>
        <w:spacing w:line="268" w:lineRule="exact"/>
        <w:ind w:left="680"/>
      </w:pPr>
      <w:r>
        <w:t xml:space="preserve">以下情况需要将机器人重置回星舰坞： </w:t>
      </w:r>
    </w:p>
    <w:p w14:paraId="1835B3D2" w14:textId="77777777" w:rsidR="00182BDE" w:rsidRDefault="00000000">
      <w:pPr>
        <w:pStyle w:val="a6"/>
        <w:numPr>
          <w:ilvl w:val="0"/>
          <w:numId w:val="3"/>
        </w:numPr>
        <w:tabs>
          <w:tab w:val="left" w:pos="1210"/>
        </w:tabs>
        <w:spacing w:before="139"/>
        <w:ind w:hanging="530"/>
        <w:rPr>
          <w:sz w:val="21"/>
        </w:rPr>
      </w:pPr>
      <w:r>
        <w:rPr>
          <w:spacing w:val="-3"/>
          <w:sz w:val="21"/>
        </w:rPr>
        <w:t>选手向裁判申请重置的；</w:t>
      </w:r>
      <w:r>
        <w:rPr>
          <w:sz w:val="21"/>
        </w:rPr>
        <w:t xml:space="preserve"> </w:t>
      </w:r>
    </w:p>
    <w:p w14:paraId="5F40499E" w14:textId="77777777" w:rsidR="00182BDE" w:rsidRDefault="00000000">
      <w:pPr>
        <w:pStyle w:val="a6"/>
        <w:numPr>
          <w:ilvl w:val="0"/>
          <w:numId w:val="3"/>
        </w:numPr>
        <w:tabs>
          <w:tab w:val="left" w:pos="1210"/>
        </w:tabs>
        <w:spacing w:before="139"/>
        <w:ind w:hanging="530"/>
        <w:rPr>
          <w:sz w:val="21"/>
        </w:rPr>
      </w:pPr>
      <w:r>
        <w:rPr>
          <w:spacing w:val="-3"/>
          <w:sz w:val="21"/>
        </w:rPr>
        <w:t>机器人脱离比赛场地的；</w:t>
      </w:r>
      <w:r>
        <w:rPr>
          <w:sz w:val="21"/>
        </w:rPr>
        <w:t xml:space="preserve"> </w:t>
      </w:r>
    </w:p>
    <w:p w14:paraId="4055136E" w14:textId="77777777" w:rsidR="00182BDE" w:rsidRDefault="00000000">
      <w:pPr>
        <w:pStyle w:val="a6"/>
        <w:numPr>
          <w:ilvl w:val="0"/>
          <w:numId w:val="3"/>
        </w:numPr>
        <w:tabs>
          <w:tab w:val="left" w:pos="1210"/>
        </w:tabs>
        <w:spacing w:before="139"/>
        <w:ind w:hanging="530"/>
        <w:rPr>
          <w:sz w:val="21"/>
        </w:rPr>
      </w:pPr>
      <w:r>
        <w:rPr>
          <w:spacing w:val="-3"/>
          <w:sz w:val="21"/>
        </w:rPr>
        <w:t>选手未经允许接触任务模型或机器人的；</w:t>
      </w:r>
      <w:r>
        <w:rPr>
          <w:sz w:val="21"/>
        </w:rPr>
        <w:t xml:space="preserve"> </w:t>
      </w:r>
    </w:p>
    <w:p w14:paraId="1AD7456B" w14:textId="77777777" w:rsidR="00182BDE" w:rsidRDefault="00000000">
      <w:pPr>
        <w:pStyle w:val="a6"/>
        <w:numPr>
          <w:ilvl w:val="0"/>
          <w:numId w:val="3"/>
        </w:numPr>
        <w:tabs>
          <w:tab w:val="left" w:pos="1210"/>
        </w:tabs>
        <w:spacing w:before="138"/>
        <w:ind w:hanging="530"/>
        <w:rPr>
          <w:sz w:val="21"/>
        </w:rPr>
      </w:pPr>
      <w:r>
        <w:rPr>
          <w:spacing w:val="-3"/>
          <w:sz w:val="21"/>
        </w:rPr>
        <w:t>任务中机器人未沿飞行航道方向前进或机器人脱线的。</w:t>
      </w:r>
      <w:r>
        <w:rPr>
          <w:sz w:val="21"/>
        </w:rPr>
        <w:t xml:space="preserve"> </w:t>
      </w:r>
    </w:p>
    <w:p w14:paraId="4F8EE745" w14:textId="77777777" w:rsidR="00182BDE" w:rsidRDefault="00182BDE">
      <w:pPr>
        <w:pStyle w:val="a3"/>
        <w:spacing w:before="6"/>
        <w:ind w:left="0"/>
        <w:rPr>
          <w:sz w:val="19"/>
        </w:rPr>
      </w:pPr>
    </w:p>
    <w:p w14:paraId="384B3442" w14:textId="77777777" w:rsidR="00182BDE" w:rsidRDefault="00000000">
      <w:pPr>
        <w:pStyle w:val="4"/>
        <w:numPr>
          <w:ilvl w:val="1"/>
          <w:numId w:val="2"/>
        </w:numPr>
        <w:tabs>
          <w:tab w:val="left" w:pos="579"/>
        </w:tabs>
        <w:ind w:hanging="319"/>
      </w:pPr>
      <w:r>
        <w:t>比赛结束</w:t>
      </w:r>
      <w:r>
        <w:rPr>
          <w:w w:val="99"/>
        </w:rPr>
        <w:t xml:space="preserve"> </w:t>
      </w:r>
    </w:p>
    <w:p w14:paraId="38209AEC" w14:textId="77777777" w:rsidR="00182BDE" w:rsidRDefault="00000000">
      <w:pPr>
        <w:pStyle w:val="a3"/>
        <w:spacing w:before="22"/>
        <w:ind w:left="680"/>
      </w:pPr>
      <w:r>
        <w:t xml:space="preserve">参赛队出现下列情况，将以裁判哨声为准结束比赛，并记录时间。 </w:t>
      </w:r>
    </w:p>
    <w:p w14:paraId="55E42C7F" w14:textId="77777777" w:rsidR="00182BDE" w:rsidRDefault="00000000">
      <w:pPr>
        <w:pStyle w:val="a6"/>
        <w:numPr>
          <w:ilvl w:val="0"/>
          <w:numId w:val="4"/>
        </w:numPr>
        <w:tabs>
          <w:tab w:val="left" w:pos="1210"/>
        </w:tabs>
        <w:spacing w:before="142"/>
        <w:ind w:hanging="530"/>
        <w:rPr>
          <w:sz w:val="21"/>
        </w:rPr>
      </w:pPr>
      <w:r>
        <w:rPr>
          <w:spacing w:val="-3"/>
          <w:sz w:val="21"/>
        </w:rPr>
        <w:t>机器人无法继续执行后续任务；</w:t>
      </w:r>
      <w:r>
        <w:rPr>
          <w:sz w:val="21"/>
        </w:rPr>
        <w:t xml:space="preserve"> </w:t>
      </w:r>
    </w:p>
    <w:p w14:paraId="2D8BD908" w14:textId="77777777" w:rsidR="00182BDE" w:rsidRDefault="00000000">
      <w:pPr>
        <w:pStyle w:val="a6"/>
        <w:numPr>
          <w:ilvl w:val="0"/>
          <w:numId w:val="4"/>
        </w:numPr>
        <w:tabs>
          <w:tab w:val="left" w:pos="1210"/>
        </w:tabs>
        <w:spacing w:before="139"/>
        <w:ind w:hanging="530"/>
        <w:rPr>
          <w:sz w:val="21"/>
        </w:rPr>
      </w:pPr>
      <w:r>
        <w:rPr>
          <w:spacing w:val="-3"/>
          <w:sz w:val="21"/>
        </w:rPr>
        <w:t>参赛队完成“安全返航”任务；</w:t>
      </w:r>
      <w:r>
        <w:rPr>
          <w:sz w:val="21"/>
        </w:rPr>
        <w:t xml:space="preserve"> </w:t>
      </w:r>
    </w:p>
    <w:p w14:paraId="6911DA07" w14:textId="77777777" w:rsidR="00182BDE" w:rsidRDefault="00000000">
      <w:pPr>
        <w:pStyle w:val="a6"/>
        <w:numPr>
          <w:ilvl w:val="0"/>
          <w:numId w:val="4"/>
        </w:numPr>
        <w:tabs>
          <w:tab w:val="left" w:pos="1210"/>
        </w:tabs>
        <w:spacing w:before="139"/>
        <w:ind w:hanging="530"/>
        <w:rPr>
          <w:sz w:val="21"/>
        </w:rPr>
      </w:pPr>
      <w:r>
        <w:rPr>
          <w:spacing w:val="-3"/>
          <w:sz w:val="21"/>
        </w:rPr>
        <w:t>参赛队主动向裁判示意结束比赛；</w:t>
      </w:r>
      <w:r>
        <w:rPr>
          <w:sz w:val="21"/>
        </w:rPr>
        <w:t xml:space="preserve"> </w:t>
      </w:r>
    </w:p>
    <w:p w14:paraId="6CE61B60" w14:textId="77777777" w:rsidR="00182BDE" w:rsidRDefault="00000000">
      <w:pPr>
        <w:pStyle w:val="a6"/>
        <w:numPr>
          <w:ilvl w:val="0"/>
          <w:numId w:val="4"/>
        </w:numPr>
        <w:tabs>
          <w:tab w:val="left" w:pos="1210"/>
        </w:tabs>
        <w:spacing w:before="138"/>
        <w:ind w:hanging="530"/>
        <w:rPr>
          <w:sz w:val="21"/>
        </w:rPr>
      </w:pPr>
      <w:r>
        <w:rPr>
          <w:spacing w:val="-13"/>
          <w:sz w:val="21"/>
        </w:rPr>
        <w:t>计时到达</w:t>
      </w:r>
      <w:r>
        <w:rPr>
          <w:rFonts w:hint="eastAsia"/>
          <w:spacing w:val="-13"/>
          <w:sz w:val="21"/>
          <w:lang w:val="en-US"/>
        </w:rPr>
        <w:t>任务计时(任务时间）</w:t>
      </w:r>
      <w:r>
        <w:rPr>
          <w:spacing w:val="-19"/>
          <w:sz w:val="21"/>
        </w:rPr>
        <w:t>。</w:t>
      </w:r>
      <w:r>
        <w:rPr>
          <w:sz w:val="21"/>
        </w:rPr>
        <w:t xml:space="preserve"> </w:t>
      </w:r>
    </w:p>
    <w:p w14:paraId="52B53419" w14:textId="77777777" w:rsidR="00182BDE" w:rsidRDefault="00182BDE">
      <w:pPr>
        <w:pStyle w:val="a3"/>
        <w:spacing w:before="6"/>
        <w:ind w:left="0"/>
        <w:rPr>
          <w:sz w:val="19"/>
        </w:rPr>
      </w:pPr>
    </w:p>
    <w:p w14:paraId="0C9C9799" w14:textId="77777777" w:rsidR="00182BDE" w:rsidRDefault="00000000">
      <w:pPr>
        <w:pStyle w:val="4"/>
        <w:numPr>
          <w:ilvl w:val="1"/>
          <w:numId w:val="2"/>
        </w:numPr>
        <w:tabs>
          <w:tab w:val="left" w:pos="579"/>
        </w:tabs>
        <w:ind w:hanging="319"/>
      </w:pPr>
      <w:r>
        <w:t>最终得分</w:t>
      </w:r>
      <w:r>
        <w:rPr>
          <w:w w:val="99"/>
        </w:rPr>
        <w:t xml:space="preserve"> </w:t>
      </w:r>
    </w:p>
    <w:p w14:paraId="6E708D5D" w14:textId="77777777" w:rsidR="00182BDE" w:rsidRDefault="00000000">
      <w:pPr>
        <w:pStyle w:val="a3"/>
        <w:spacing w:before="22" w:line="364" w:lineRule="auto"/>
        <w:ind w:right="526" w:firstLine="419"/>
        <w:jc w:val="both"/>
      </w:pPr>
      <w:r>
        <w:t xml:space="preserve">每场比赛结束后要计算参赛队的单场得分。任务总得分依据任务完成标准计分，详见机器人任务说明。各轮比赛全部结束后，以各单场得分的最高分作为参赛队的最终比赛成绩。 </w:t>
      </w:r>
    </w:p>
    <w:p w14:paraId="6EEC1F3F" w14:textId="77777777" w:rsidR="00182BDE" w:rsidRDefault="00000000">
      <w:pPr>
        <w:pStyle w:val="a3"/>
        <w:spacing w:line="364" w:lineRule="auto"/>
        <w:ind w:left="680" w:right="101"/>
        <w:jc w:val="both"/>
      </w:pPr>
      <w:r>
        <w:rPr>
          <w:spacing w:val="-3"/>
        </w:rPr>
        <w:t xml:space="preserve">时间得分以该轮比赛结束时剩余时间的秒数，参考 </w:t>
      </w:r>
      <w:r>
        <w:t>4.5</w:t>
      </w:r>
      <w:r>
        <w:rPr>
          <w:spacing w:val="-4"/>
        </w:rPr>
        <w:t xml:space="preserve"> 时间得分的要求获得阶梯得分。</w:t>
      </w:r>
      <w:r>
        <w:rPr>
          <w:spacing w:val="-3"/>
        </w:rPr>
        <w:t>单场得分 = 任务总得分 + 流畅分 + 时间得分。</w:t>
      </w:r>
      <w:r>
        <w:t xml:space="preserve"> </w:t>
      </w:r>
    </w:p>
    <w:p w14:paraId="73779477" w14:textId="77777777" w:rsidR="00182BDE" w:rsidRDefault="00182BDE">
      <w:pPr>
        <w:spacing w:line="364" w:lineRule="auto"/>
        <w:jc w:val="both"/>
        <w:sectPr w:rsidR="00182BDE">
          <w:pgSz w:w="11910" w:h="16840"/>
          <w:pgMar w:top="1380" w:right="1380" w:bottom="280" w:left="1540" w:header="720" w:footer="720" w:gutter="0"/>
          <w:cols w:space="720"/>
        </w:sectPr>
      </w:pPr>
    </w:p>
    <w:p w14:paraId="4D879EAD" w14:textId="77777777" w:rsidR="00182BDE" w:rsidRDefault="00000000">
      <w:pPr>
        <w:pStyle w:val="4"/>
        <w:numPr>
          <w:ilvl w:val="1"/>
          <w:numId w:val="2"/>
        </w:numPr>
        <w:tabs>
          <w:tab w:val="left" w:pos="579"/>
        </w:tabs>
        <w:spacing w:before="53"/>
        <w:ind w:hanging="319"/>
      </w:pPr>
      <w:r>
        <w:lastRenderedPageBreak/>
        <w:t>排名</w:t>
      </w:r>
      <w:r>
        <w:rPr>
          <w:w w:val="99"/>
        </w:rPr>
        <w:t xml:space="preserve"> </w:t>
      </w:r>
    </w:p>
    <w:p w14:paraId="66DF4004" w14:textId="77777777" w:rsidR="00182BDE" w:rsidRDefault="00000000">
      <w:pPr>
        <w:pStyle w:val="a3"/>
        <w:spacing w:before="22" w:line="364" w:lineRule="auto"/>
        <w:ind w:right="526" w:firstLine="419"/>
      </w:pPr>
      <w:r>
        <w:t xml:space="preserve">某一组别的全部比赛结束后，按参赛队的最高分进行排名。如果出现局部持平，按以下顺序破平： </w:t>
      </w:r>
    </w:p>
    <w:p w14:paraId="1DA7CC3F" w14:textId="77777777" w:rsidR="00182BDE" w:rsidRDefault="00000000">
      <w:pPr>
        <w:pStyle w:val="a6"/>
        <w:numPr>
          <w:ilvl w:val="0"/>
          <w:numId w:val="5"/>
        </w:numPr>
        <w:tabs>
          <w:tab w:val="left" w:pos="1210"/>
        </w:tabs>
        <w:spacing w:line="267" w:lineRule="exact"/>
        <w:ind w:hanging="530"/>
        <w:rPr>
          <w:sz w:val="21"/>
        </w:rPr>
      </w:pPr>
      <w:r>
        <w:rPr>
          <w:spacing w:val="-3"/>
          <w:sz w:val="21"/>
        </w:rPr>
        <w:t>两轮总分较高者排名靠前。</w:t>
      </w:r>
      <w:r>
        <w:rPr>
          <w:sz w:val="21"/>
        </w:rPr>
        <w:t xml:space="preserve"> </w:t>
      </w:r>
    </w:p>
    <w:p w14:paraId="49534ADA" w14:textId="77777777" w:rsidR="00182BDE" w:rsidRDefault="00000000">
      <w:pPr>
        <w:pStyle w:val="a6"/>
        <w:numPr>
          <w:ilvl w:val="0"/>
          <w:numId w:val="5"/>
        </w:numPr>
        <w:tabs>
          <w:tab w:val="left" w:pos="1210"/>
        </w:tabs>
        <w:spacing w:before="139"/>
        <w:ind w:hanging="530"/>
        <w:rPr>
          <w:sz w:val="21"/>
        </w:rPr>
      </w:pPr>
      <w:r>
        <w:rPr>
          <w:spacing w:val="-3"/>
          <w:sz w:val="21"/>
        </w:rPr>
        <w:t>两轮用时总和较少者排名靠前。</w:t>
      </w:r>
      <w:r>
        <w:rPr>
          <w:sz w:val="21"/>
        </w:rPr>
        <w:t xml:space="preserve"> </w:t>
      </w:r>
    </w:p>
    <w:p w14:paraId="1B6B6F5B" w14:textId="77777777" w:rsidR="00182BDE" w:rsidRDefault="00000000">
      <w:pPr>
        <w:pStyle w:val="a6"/>
        <w:numPr>
          <w:ilvl w:val="0"/>
          <w:numId w:val="5"/>
        </w:numPr>
        <w:tabs>
          <w:tab w:val="left" w:pos="1210"/>
        </w:tabs>
        <w:spacing w:before="141"/>
        <w:ind w:hanging="530"/>
        <w:rPr>
          <w:sz w:val="21"/>
        </w:rPr>
      </w:pPr>
      <w:r>
        <w:rPr>
          <w:spacing w:val="-3"/>
          <w:sz w:val="21"/>
        </w:rPr>
        <w:t>重置次数较少者排名靠前。</w:t>
      </w:r>
      <w:r>
        <w:rPr>
          <w:sz w:val="21"/>
        </w:rPr>
        <w:t xml:space="preserve"> </w:t>
      </w:r>
    </w:p>
    <w:p w14:paraId="039BA797" w14:textId="77777777" w:rsidR="00182BDE" w:rsidRDefault="00000000">
      <w:pPr>
        <w:pStyle w:val="a6"/>
        <w:numPr>
          <w:ilvl w:val="0"/>
          <w:numId w:val="5"/>
        </w:numPr>
        <w:tabs>
          <w:tab w:val="left" w:pos="1210"/>
        </w:tabs>
        <w:spacing w:before="141"/>
        <w:ind w:hanging="530"/>
        <w:rPr>
          <w:sz w:val="21"/>
        </w:rPr>
      </w:pPr>
      <w:r>
        <w:rPr>
          <w:spacing w:val="-3"/>
          <w:sz w:val="21"/>
        </w:rPr>
        <w:t>机器人电机和传感器数量合计较少者排名靠前</w:t>
      </w:r>
      <w:r>
        <w:rPr>
          <w:rFonts w:hint="eastAsia"/>
          <w:spacing w:val="-3"/>
          <w:sz w:val="21"/>
        </w:rPr>
        <w:t>。</w:t>
      </w:r>
    </w:p>
    <w:p w14:paraId="057901CF" w14:textId="77777777" w:rsidR="00182BDE" w:rsidRDefault="00182BDE">
      <w:pPr>
        <w:pStyle w:val="a3"/>
        <w:spacing w:before="6"/>
        <w:ind w:left="0"/>
        <w:rPr>
          <w:sz w:val="29"/>
        </w:rPr>
      </w:pPr>
    </w:p>
    <w:p w14:paraId="0E470D49" w14:textId="77777777" w:rsidR="00182BDE" w:rsidRDefault="00000000">
      <w:pPr>
        <w:pStyle w:val="3"/>
        <w:numPr>
          <w:ilvl w:val="0"/>
          <w:numId w:val="6"/>
        </w:numPr>
        <w:tabs>
          <w:tab w:val="left" w:pos="504"/>
        </w:tabs>
        <w:spacing w:before="1"/>
      </w:pPr>
      <w:r>
        <w:t>任务说明</w:t>
      </w:r>
      <w:r>
        <w:rPr>
          <w:w w:val="99"/>
        </w:rPr>
        <w:t xml:space="preserve"> </w:t>
      </w:r>
    </w:p>
    <w:p w14:paraId="56D56E01" w14:textId="77777777" w:rsidR="00182BDE" w:rsidRDefault="00000000">
      <w:pPr>
        <w:pStyle w:val="4"/>
        <w:spacing w:before="166"/>
        <w:ind w:left="0" w:right="3347" w:firstLine="0"/>
        <w:jc w:val="right"/>
        <w:rPr>
          <w:b w:val="0"/>
        </w:rPr>
      </w:pPr>
      <w:r>
        <w:t>以下任务说明适用于小</w:t>
      </w:r>
      <w:r>
        <w:rPr>
          <w:rFonts w:hint="eastAsia"/>
          <w:lang w:val="en-US"/>
        </w:rPr>
        <w:t>学</w:t>
      </w:r>
      <w:r>
        <w:t>组、初中组和高中组</w:t>
      </w:r>
      <w:r>
        <w:rPr>
          <w:b w:val="0"/>
        </w:rPr>
        <w:t xml:space="preserve">。 </w:t>
      </w:r>
    </w:p>
    <w:p w14:paraId="54E9F6F3" w14:textId="77777777" w:rsidR="00182BDE" w:rsidRDefault="00000000">
      <w:pPr>
        <w:pStyle w:val="a3"/>
        <w:spacing w:before="141" w:line="364" w:lineRule="auto"/>
        <w:ind w:right="527" w:firstLine="419"/>
        <w:jc w:val="both"/>
      </w:pPr>
      <w:r>
        <w:rPr>
          <w:spacing w:val="-5"/>
        </w:rPr>
        <w:t>场地上分布有不规则的轨迹线，任务要求机器人在</w:t>
      </w:r>
      <w:r>
        <w:rPr>
          <w:rFonts w:hint="eastAsia"/>
          <w:lang w:val="en-US"/>
        </w:rPr>
        <w:t>180秒</w:t>
      </w:r>
      <w:r>
        <w:rPr>
          <w:spacing w:val="-7"/>
        </w:rPr>
        <w:t>的任务限时内，全程通过自</w:t>
      </w:r>
      <w:r>
        <w:rPr>
          <w:spacing w:val="-5"/>
        </w:rPr>
        <w:t>动程序控制从星舰坞沿指定方向出发，在不脱离飞行航道的前提下向前移动，以最快速度</w:t>
      </w:r>
      <w:r>
        <w:rPr>
          <w:spacing w:val="-4"/>
        </w:rPr>
        <w:t>前往各任务区域完成指定任务，并最后到达终点。</w:t>
      </w:r>
      <w:r>
        <w:t xml:space="preserve"> </w:t>
      </w:r>
    </w:p>
    <w:p w14:paraId="2EB3B945" w14:textId="77777777" w:rsidR="00182BDE" w:rsidRDefault="00000000">
      <w:pPr>
        <w:pStyle w:val="a3"/>
        <w:spacing w:line="364" w:lineRule="auto"/>
        <w:ind w:right="526" w:firstLine="419"/>
        <w:jc w:val="both"/>
      </w:pPr>
      <w:r>
        <w:t xml:space="preserve">任务模型参考任务说明示意图，实际比赛任务模型的搭建可能有所出入，例如实际使用的梁、销等结构颜色不同，或尺寸、高度稍有不同。参赛选手应具备根据实际情况调整的能力。 </w:t>
      </w:r>
    </w:p>
    <w:p w14:paraId="3FD7629C" w14:textId="77777777" w:rsidR="00182BDE" w:rsidRDefault="00000000">
      <w:pPr>
        <w:pStyle w:val="4"/>
        <w:numPr>
          <w:ilvl w:val="1"/>
          <w:numId w:val="6"/>
        </w:numPr>
        <w:tabs>
          <w:tab w:val="left" w:pos="630"/>
        </w:tabs>
        <w:spacing w:before="105"/>
        <w:jc w:val="both"/>
      </w:pPr>
      <w:r>
        <w:rPr>
          <w:spacing w:val="-1"/>
        </w:rPr>
        <w:t>任务场地</w:t>
      </w:r>
      <w:r>
        <w:rPr>
          <w:w w:val="99"/>
        </w:rPr>
        <w:t xml:space="preserve"> </w:t>
      </w:r>
    </w:p>
    <w:p w14:paraId="44EECCA5" w14:textId="77777777" w:rsidR="00182BDE" w:rsidRDefault="00000000">
      <w:pPr>
        <w:pStyle w:val="a6"/>
        <w:numPr>
          <w:ilvl w:val="2"/>
          <w:numId w:val="6"/>
        </w:numPr>
        <w:tabs>
          <w:tab w:val="left" w:pos="842"/>
        </w:tabs>
        <w:spacing w:before="132" w:after="19"/>
        <w:ind w:hanging="582"/>
        <w:jc w:val="both"/>
        <w:rPr>
          <w:b/>
          <w:sz w:val="21"/>
        </w:rPr>
      </w:pPr>
      <w:r>
        <w:rPr>
          <w:rFonts w:hint="eastAsia"/>
          <w:b/>
          <w:sz w:val="21"/>
          <w:lang w:val="en-US"/>
        </w:rPr>
        <w:t>训练</w:t>
      </w:r>
      <w:r>
        <w:rPr>
          <w:b/>
          <w:sz w:val="21"/>
        </w:rPr>
        <w:t>场地</w:t>
      </w:r>
      <w:r>
        <w:rPr>
          <w:b/>
          <w:w w:val="99"/>
          <w:sz w:val="21"/>
        </w:rPr>
        <w:t xml:space="preserve"> </w:t>
      </w:r>
      <w:r>
        <w:rPr>
          <w:rFonts w:hint="eastAsia"/>
          <w:b/>
          <w:w w:val="99"/>
          <w:sz w:val="21"/>
        </w:rPr>
        <w:t>（</w:t>
      </w:r>
      <w:r>
        <w:rPr>
          <w:rFonts w:hint="eastAsia"/>
          <w:b/>
          <w:w w:val="99"/>
          <w:sz w:val="21"/>
          <w:lang w:val="en-US"/>
        </w:rPr>
        <w:t>非比赛场地</w:t>
      </w:r>
      <w:r>
        <w:rPr>
          <w:rFonts w:hint="eastAsia"/>
          <w:b/>
          <w:w w:val="99"/>
          <w:sz w:val="21"/>
        </w:rPr>
        <w:t>）</w:t>
      </w:r>
    </w:p>
    <w:p w14:paraId="182DA4D8" w14:textId="77777777" w:rsidR="00182BDE" w:rsidRDefault="00000000">
      <w:pPr>
        <w:pStyle w:val="a3"/>
        <w:ind w:left="1536"/>
        <w:rPr>
          <w:sz w:val="20"/>
        </w:rPr>
      </w:pPr>
      <w:r>
        <w:rPr>
          <w:noProof/>
          <w:sz w:val="20"/>
        </w:rPr>
        <w:drawing>
          <wp:inline distT="0" distB="0" distL="0" distR="0" wp14:anchorId="4FDE7D1E" wp14:editId="2572BEE4">
            <wp:extent cx="3654425" cy="2477770"/>
            <wp:effectExtent l="0" t="0" r="0" b="0"/>
            <wp:docPr id="3"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4.jpeg"/>
                    <pic:cNvPicPr>
                      <a:picLocks noChangeAspect="1"/>
                    </pic:cNvPicPr>
                  </pic:nvPicPr>
                  <pic:blipFill>
                    <a:blip r:embed="rId10" cstate="print"/>
                    <a:stretch>
                      <a:fillRect/>
                    </a:stretch>
                  </pic:blipFill>
                  <pic:spPr>
                    <a:xfrm>
                      <a:off x="0" y="0"/>
                      <a:ext cx="3654832" cy="2477928"/>
                    </a:xfrm>
                    <a:prstGeom prst="rect">
                      <a:avLst/>
                    </a:prstGeom>
                  </pic:spPr>
                </pic:pic>
              </a:graphicData>
            </a:graphic>
          </wp:inline>
        </w:drawing>
      </w:r>
    </w:p>
    <w:p w14:paraId="2A19B036" w14:textId="77777777" w:rsidR="00182BDE" w:rsidRDefault="00000000">
      <w:pPr>
        <w:spacing w:before="68"/>
        <w:ind w:right="3305"/>
        <w:jc w:val="right"/>
        <w:rPr>
          <w:b/>
          <w:sz w:val="18"/>
        </w:rPr>
      </w:pPr>
      <w:r>
        <w:rPr>
          <w:b/>
          <w:w w:val="95"/>
          <w:sz w:val="18"/>
        </w:rPr>
        <w:t>图示：任务</w:t>
      </w:r>
      <w:r>
        <w:rPr>
          <w:rFonts w:hint="eastAsia"/>
          <w:b/>
          <w:w w:val="95"/>
          <w:sz w:val="18"/>
          <w:lang w:val="en-US"/>
        </w:rPr>
        <w:t>训练</w:t>
      </w:r>
      <w:r>
        <w:rPr>
          <w:b/>
          <w:w w:val="95"/>
          <w:sz w:val="18"/>
        </w:rPr>
        <w:t>场地样式</w:t>
      </w:r>
      <w:r>
        <w:rPr>
          <w:b/>
          <w:w w:val="99"/>
          <w:sz w:val="18"/>
        </w:rPr>
        <w:t xml:space="preserve"> </w:t>
      </w:r>
    </w:p>
    <w:p w14:paraId="3689D4DF" w14:textId="77777777" w:rsidR="00182BDE" w:rsidRDefault="00182BDE">
      <w:pPr>
        <w:pStyle w:val="a3"/>
        <w:spacing w:before="11"/>
        <w:ind w:left="0"/>
        <w:rPr>
          <w:b/>
          <w:sz w:val="17"/>
        </w:rPr>
      </w:pPr>
    </w:p>
    <w:p w14:paraId="60B82CE7" w14:textId="77777777" w:rsidR="00182BDE" w:rsidRDefault="00000000">
      <w:pPr>
        <w:pStyle w:val="4"/>
        <w:numPr>
          <w:ilvl w:val="2"/>
          <w:numId w:val="6"/>
        </w:numPr>
        <w:tabs>
          <w:tab w:val="left" w:pos="791"/>
        </w:tabs>
        <w:ind w:left="790" w:hanging="531"/>
      </w:pPr>
      <w:r>
        <w:rPr>
          <w:spacing w:val="-1"/>
        </w:rPr>
        <w:t>场地规格</w:t>
      </w:r>
      <w:r>
        <w:rPr>
          <w:w w:val="99"/>
        </w:rPr>
        <w:t xml:space="preserve"> </w:t>
      </w:r>
    </w:p>
    <w:p w14:paraId="149F751C" w14:textId="77777777" w:rsidR="00182BDE" w:rsidRDefault="00000000">
      <w:pPr>
        <w:pStyle w:val="a6"/>
        <w:numPr>
          <w:ilvl w:val="0"/>
          <w:numId w:val="7"/>
        </w:numPr>
        <w:tabs>
          <w:tab w:val="left" w:pos="834"/>
        </w:tabs>
        <w:spacing w:before="21"/>
        <w:rPr>
          <w:sz w:val="21"/>
        </w:rPr>
      </w:pPr>
      <w:r>
        <w:rPr>
          <w:spacing w:val="13"/>
          <w:sz w:val="21"/>
        </w:rPr>
        <w:t xml:space="preserve">机器人比赛场地具体样式以现场公布为准，其中最大场地尺寸为长 </w:t>
      </w:r>
      <w:r>
        <w:rPr>
          <w:sz w:val="21"/>
        </w:rPr>
        <w:t>3000mm</w:t>
      </w:r>
      <w:r>
        <w:rPr>
          <w:spacing w:val="14"/>
          <w:sz w:val="21"/>
        </w:rPr>
        <w:t>、宽</w:t>
      </w:r>
    </w:p>
    <w:p w14:paraId="445C68D2" w14:textId="77777777" w:rsidR="00182BDE" w:rsidRDefault="00000000">
      <w:pPr>
        <w:pStyle w:val="a3"/>
        <w:spacing w:before="140"/>
      </w:pPr>
      <w:r>
        <w:t xml:space="preserve">2000mm。 </w:t>
      </w:r>
    </w:p>
    <w:p w14:paraId="282E1C3A" w14:textId="77777777" w:rsidR="00182BDE" w:rsidRDefault="00000000">
      <w:pPr>
        <w:pStyle w:val="a6"/>
        <w:numPr>
          <w:ilvl w:val="0"/>
          <w:numId w:val="7"/>
        </w:numPr>
        <w:tabs>
          <w:tab w:val="left" w:pos="790"/>
        </w:tabs>
        <w:spacing w:before="139" w:line="367" w:lineRule="auto"/>
        <w:ind w:left="260" w:right="476" w:firstLine="0"/>
        <w:rPr>
          <w:sz w:val="21"/>
        </w:rPr>
      </w:pPr>
      <w:r>
        <w:rPr>
          <w:spacing w:val="-4"/>
          <w:sz w:val="21"/>
        </w:rPr>
        <w:t xml:space="preserve">场地中不规则分布有一条飞行航道，主要由一条宽 </w:t>
      </w:r>
      <w:r>
        <w:rPr>
          <w:sz w:val="21"/>
        </w:rPr>
        <w:t>25mm(±1mm</w:t>
      </w:r>
      <w:r>
        <w:rPr>
          <w:spacing w:val="-3"/>
          <w:sz w:val="21"/>
        </w:rPr>
        <w:t>)的轨迹线组成</w:t>
      </w:r>
      <w:r>
        <w:rPr>
          <w:sz w:val="21"/>
        </w:rPr>
        <w:t>（</w:t>
      </w:r>
      <w:r>
        <w:rPr>
          <w:spacing w:val="-2"/>
          <w:sz w:val="21"/>
        </w:rPr>
        <w:t>轨迹</w:t>
      </w:r>
      <w:r>
        <w:rPr>
          <w:spacing w:val="-3"/>
          <w:sz w:val="21"/>
        </w:rPr>
        <w:t>线有白色及黑色两类</w:t>
      </w:r>
      <w:r>
        <w:rPr>
          <w:spacing w:val="-106"/>
          <w:sz w:val="21"/>
        </w:rPr>
        <w:t>）</w:t>
      </w:r>
      <w:r>
        <w:rPr>
          <w:spacing w:val="-3"/>
          <w:sz w:val="21"/>
        </w:rPr>
        <w:t>，飞行航道是引导机器人移动方向的线路。</w:t>
      </w:r>
      <w:r>
        <w:rPr>
          <w:sz w:val="21"/>
        </w:rPr>
        <w:t xml:space="preserve"> </w:t>
      </w:r>
    </w:p>
    <w:p w14:paraId="0BFDB20B" w14:textId="77777777" w:rsidR="00182BDE" w:rsidRDefault="00182BDE">
      <w:pPr>
        <w:spacing w:line="367" w:lineRule="auto"/>
        <w:rPr>
          <w:sz w:val="21"/>
        </w:rPr>
        <w:sectPr w:rsidR="00182BDE">
          <w:pgSz w:w="11910" w:h="16840"/>
          <w:pgMar w:top="1480" w:right="1380" w:bottom="280" w:left="1540" w:header="720" w:footer="720" w:gutter="0"/>
          <w:cols w:space="720"/>
        </w:sectPr>
      </w:pPr>
    </w:p>
    <w:p w14:paraId="1EA402BA" w14:textId="77777777" w:rsidR="00182BDE" w:rsidRDefault="00000000">
      <w:pPr>
        <w:pStyle w:val="a6"/>
        <w:numPr>
          <w:ilvl w:val="0"/>
          <w:numId w:val="7"/>
        </w:numPr>
        <w:tabs>
          <w:tab w:val="left" w:pos="790"/>
        </w:tabs>
        <w:spacing w:before="43" w:line="364" w:lineRule="auto"/>
        <w:ind w:left="260" w:right="428" w:firstLine="0"/>
        <w:jc w:val="both"/>
        <w:rPr>
          <w:sz w:val="21"/>
        </w:rPr>
      </w:pPr>
      <w:r>
        <w:rPr>
          <w:spacing w:val="-5"/>
          <w:sz w:val="21"/>
        </w:rPr>
        <w:lastRenderedPageBreak/>
        <w:t xml:space="preserve">场地中央为圆形的黑洞区域，黑洞区域由三个直径分别为 </w:t>
      </w:r>
      <w:r>
        <w:rPr>
          <w:sz w:val="21"/>
        </w:rPr>
        <w:t>800mm</w:t>
      </w:r>
      <w:r>
        <w:rPr>
          <w:spacing w:val="-3"/>
          <w:sz w:val="21"/>
        </w:rPr>
        <w:t>、</w:t>
      </w:r>
      <w:r>
        <w:rPr>
          <w:sz w:val="21"/>
        </w:rPr>
        <w:t>500mm、300mm</w:t>
      </w:r>
      <w:r>
        <w:rPr>
          <w:spacing w:val="-15"/>
          <w:sz w:val="21"/>
        </w:rPr>
        <w:t xml:space="preserve"> 的同</w:t>
      </w:r>
      <w:r>
        <w:rPr>
          <w:spacing w:val="-2"/>
          <w:sz w:val="21"/>
        </w:rPr>
        <w:t>心圆组成。</w:t>
      </w:r>
      <w:r>
        <w:rPr>
          <w:sz w:val="21"/>
        </w:rPr>
        <w:t xml:space="preserve"> </w:t>
      </w:r>
    </w:p>
    <w:p w14:paraId="15094BED" w14:textId="77777777" w:rsidR="00182BDE" w:rsidRDefault="00000000">
      <w:pPr>
        <w:pStyle w:val="a6"/>
        <w:numPr>
          <w:ilvl w:val="0"/>
          <w:numId w:val="7"/>
        </w:numPr>
        <w:tabs>
          <w:tab w:val="left" w:pos="790"/>
        </w:tabs>
        <w:spacing w:line="364" w:lineRule="auto"/>
        <w:ind w:left="260" w:right="413" w:firstLine="0"/>
        <w:jc w:val="both"/>
        <w:rPr>
          <w:sz w:val="21"/>
        </w:rPr>
      </w:pPr>
      <w:r>
        <w:rPr>
          <w:spacing w:val="-5"/>
          <w:sz w:val="21"/>
        </w:rPr>
        <w:t xml:space="preserve">在比赛场地分别设置有两个长 </w:t>
      </w:r>
      <w:r>
        <w:rPr>
          <w:sz w:val="21"/>
        </w:rPr>
        <w:t>250mm</w:t>
      </w:r>
      <w:r>
        <w:rPr>
          <w:spacing w:val="-11"/>
          <w:sz w:val="21"/>
        </w:rPr>
        <w:t xml:space="preserve">×宽 </w:t>
      </w:r>
      <w:r>
        <w:rPr>
          <w:sz w:val="21"/>
        </w:rPr>
        <w:t>250mm</w:t>
      </w:r>
      <w:r>
        <w:rPr>
          <w:spacing w:val="-9"/>
          <w:sz w:val="21"/>
        </w:rPr>
        <w:t xml:space="preserve"> 的星舰坞，分别标注有 </w:t>
      </w:r>
      <w:r>
        <w:rPr>
          <w:sz w:val="21"/>
        </w:rPr>
        <w:t>A</w:t>
      </w:r>
      <w:r>
        <w:rPr>
          <w:spacing w:val="-20"/>
          <w:sz w:val="21"/>
        </w:rPr>
        <w:t xml:space="preserve"> 和 </w:t>
      </w:r>
      <w:r>
        <w:rPr>
          <w:sz w:val="21"/>
        </w:rPr>
        <w:t>B</w:t>
      </w:r>
      <w:r>
        <w:rPr>
          <w:spacing w:val="-3"/>
          <w:sz w:val="21"/>
        </w:rPr>
        <w:t>，是机</w:t>
      </w:r>
      <w:r>
        <w:rPr>
          <w:spacing w:val="-2"/>
          <w:sz w:val="21"/>
        </w:rPr>
        <w:t xml:space="preserve">器人启动和到达的区域。比赛开始后机器人由星舰坞 </w:t>
      </w:r>
      <w:r>
        <w:rPr>
          <w:sz w:val="21"/>
        </w:rPr>
        <w:t>A</w:t>
      </w:r>
      <w:r>
        <w:rPr>
          <w:spacing w:val="-3"/>
          <w:sz w:val="21"/>
        </w:rPr>
        <w:t xml:space="preserve"> 出发沿飞行航道行驶，最终到达另</w:t>
      </w:r>
      <w:r>
        <w:rPr>
          <w:spacing w:val="-11"/>
          <w:sz w:val="21"/>
        </w:rPr>
        <w:t xml:space="preserve">一侧的星舰坞 </w:t>
      </w:r>
      <w:r>
        <w:rPr>
          <w:spacing w:val="-3"/>
          <w:sz w:val="21"/>
        </w:rPr>
        <w:t>B。</w:t>
      </w:r>
      <w:r>
        <w:rPr>
          <w:sz w:val="21"/>
        </w:rPr>
        <w:t xml:space="preserve"> </w:t>
      </w:r>
    </w:p>
    <w:p w14:paraId="20B278F9" w14:textId="77777777" w:rsidR="00182BDE" w:rsidRDefault="00000000">
      <w:pPr>
        <w:pStyle w:val="4"/>
        <w:numPr>
          <w:ilvl w:val="1"/>
          <w:numId w:val="6"/>
        </w:numPr>
        <w:tabs>
          <w:tab w:val="left" w:pos="579"/>
        </w:tabs>
        <w:spacing w:before="108"/>
        <w:ind w:left="578" w:hanging="319"/>
      </w:pPr>
      <w:r>
        <w:t>机器人任务</w:t>
      </w:r>
      <w:r>
        <w:rPr>
          <w:w w:val="99"/>
        </w:rPr>
        <w:t xml:space="preserve"> </w:t>
      </w:r>
    </w:p>
    <w:p w14:paraId="79D7B2EF" w14:textId="77777777" w:rsidR="00182BDE" w:rsidRDefault="00000000">
      <w:pPr>
        <w:pStyle w:val="a3"/>
        <w:spacing w:before="21" w:line="364" w:lineRule="auto"/>
        <w:ind w:left="680" w:right="843"/>
        <w:rPr>
          <w:spacing w:val="-3"/>
        </w:rPr>
      </w:pPr>
      <w:r>
        <w:rPr>
          <w:rFonts w:hint="eastAsia"/>
          <w:spacing w:val="-3"/>
          <w:lang w:val="en-US"/>
        </w:rPr>
        <w:t>全组别</w:t>
      </w:r>
      <w:r>
        <w:rPr>
          <w:spacing w:val="-3"/>
        </w:rPr>
        <w:t>基本任务：顺利启航、飞行航道、探索视界、星舰航行、安全返航。</w:t>
      </w:r>
    </w:p>
    <w:p w14:paraId="62F869CB" w14:textId="77777777" w:rsidR="00182BDE" w:rsidRDefault="00000000">
      <w:pPr>
        <w:pStyle w:val="a3"/>
        <w:spacing w:before="21" w:line="364" w:lineRule="auto"/>
        <w:ind w:left="680" w:right="843"/>
        <w:rPr>
          <w:spacing w:val="-3"/>
        </w:rPr>
      </w:pPr>
      <w:r>
        <w:rPr>
          <w:rFonts w:hint="eastAsia"/>
          <w:spacing w:val="-3"/>
          <w:lang w:val="en-US"/>
        </w:rPr>
        <w:t>小学附加</w:t>
      </w:r>
      <w:r>
        <w:rPr>
          <w:spacing w:val="-3"/>
        </w:rPr>
        <w:t>任务</w:t>
      </w:r>
      <w:r>
        <w:rPr>
          <w:rFonts w:hint="eastAsia"/>
          <w:spacing w:val="-3"/>
        </w:rPr>
        <w:t>：</w:t>
      </w:r>
      <w:r>
        <w:rPr>
          <w:spacing w:val="-3"/>
        </w:rPr>
        <w:t>时空扭曲</w:t>
      </w:r>
      <w:r>
        <w:rPr>
          <w:rFonts w:hint="eastAsia"/>
          <w:spacing w:val="-3"/>
        </w:rPr>
        <w:t>、</w:t>
      </w:r>
      <w:r>
        <w:rPr>
          <w:spacing w:val="-3"/>
        </w:rPr>
        <w:t>舱门展开</w:t>
      </w:r>
    </w:p>
    <w:p w14:paraId="6EFF6B08" w14:textId="77777777" w:rsidR="00182BDE" w:rsidRDefault="00000000">
      <w:pPr>
        <w:pStyle w:val="a3"/>
        <w:spacing w:before="21" w:line="364" w:lineRule="auto"/>
        <w:ind w:left="680" w:right="843"/>
        <w:rPr>
          <w:spacing w:val="-3"/>
        </w:rPr>
      </w:pPr>
      <w:r>
        <w:rPr>
          <w:rFonts w:hint="eastAsia"/>
          <w:spacing w:val="-3"/>
          <w:lang w:val="en-US"/>
        </w:rPr>
        <w:t>初中附加</w:t>
      </w:r>
      <w:r>
        <w:rPr>
          <w:spacing w:val="-3"/>
        </w:rPr>
        <w:t>任务</w:t>
      </w:r>
      <w:r>
        <w:rPr>
          <w:rFonts w:hint="eastAsia"/>
          <w:spacing w:val="-3"/>
          <w:lang w:val="en-US"/>
        </w:rPr>
        <w:t>：</w:t>
      </w:r>
      <w:r>
        <w:rPr>
          <w:spacing w:val="-3"/>
        </w:rPr>
        <w:t>时空扭曲</w:t>
      </w:r>
      <w:r>
        <w:rPr>
          <w:rFonts w:hint="eastAsia"/>
          <w:spacing w:val="-3"/>
        </w:rPr>
        <w:t>、</w:t>
      </w:r>
      <w:r>
        <w:rPr>
          <w:spacing w:val="-3"/>
        </w:rPr>
        <w:t>舱门展开</w:t>
      </w:r>
      <w:r>
        <w:rPr>
          <w:rFonts w:hint="eastAsia"/>
          <w:spacing w:val="-3"/>
        </w:rPr>
        <w:t>、</w:t>
      </w:r>
      <w:r>
        <w:t>星系传奇科研</w:t>
      </w:r>
    </w:p>
    <w:p w14:paraId="57BA0D63" w14:textId="77777777" w:rsidR="00182BDE" w:rsidRDefault="00000000">
      <w:pPr>
        <w:pStyle w:val="a3"/>
        <w:spacing w:before="21" w:line="364" w:lineRule="auto"/>
        <w:ind w:left="680" w:right="843"/>
      </w:pPr>
      <w:r>
        <w:rPr>
          <w:rFonts w:hint="eastAsia"/>
          <w:spacing w:val="-3"/>
          <w:lang w:val="en-US"/>
        </w:rPr>
        <w:t>高中附加任务：</w:t>
      </w:r>
      <w:r>
        <w:rPr>
          <w:spacing w:val="-3"/>
        </w:rPr>
        <w:t>时空扭曲</w:t>
      </w:r>
      <w:r>
        <w:rPr>
          <w:rFonts w:hint="eastAsia"/>
          <w:spacing w:val="-3"/>
        </w:rPr>
        <w:t>、</w:t>
      </w:r>
      <w:r>
        <w:rPr>
          <w:spacing w:val="-3"/>
        </w:rPr>
        <w:t>舱门展开</w:t>
      </w:r>
      <w:r>
        <w:rPr>
          <w:rFonts w:hint="eastAsia"/>
          <w:spacing w:val="-3"/>
        </w:rPr>
        <w:t>、</w:t>
      </w:r>
      <w:r>
        <w:rPr>
          <w:spacing w:val="-3"/>
        </w:rPr>
        <w:t>物资装载</w:t>
      </w:r>
      <w:r>
        <w:rPr>
          <w:rFonts w:hint="eastAsia"/>
          <w:spacing w:val="-3"/>
        </w:rPr>
        <w:t>、</w:t>
      </w:r>
      <w:r>
        <w:t xml:space="preserve">星系传奇科研  </w:t>
      </w:r>
    </w:p>
    <w:p w14:paraId="17A075FE" w14:textId="77777777" w:rsidR="00182BDE" w:rsidRDefault="00000000">
      <w:pPr>
        <w:pStyle w:val="a3"/>
        <w:spacing w:before="139" w:line="364" w:lineRule="auto"/>
        <w:ind w:right="526" w:firstLine="419"/>
        <w:jc w:val="both"/>
      </w:pPr>
      <w:r>
        <w:rPr>
          <w:spacing w:val="-3"/>
        </w:rPr>
        <w:t>基本任务的任务区域根据任务细则要求设置于场地中对应的任务区域。小</w:t>
      </w:r>
      <w:r>
        <w:rPr>
          <w:rFonts w:hint="eastAsia"/>
          <w:spacing w:val="-3"/>
          <w:lang w:val="en-US"/>
        </w:rPr>
        <w:t>学</w:t>
      </w:r>
      <w:r>
        <w:rPr>
          <w:spacing w:val="-3"/>
        </w:rPr>
        <w:t>组设置</w:t>
      </w:r>
      <w:r>
        <w:rPr>
          <w:rFonts w:hint="eastAsia"/>
          <w:spacing w:val="-3"/>
          <w:lang w:val="en-US"/>
        </w:rPr>
        <w:t>2个</w:t>
      </w:r>
      <w:r>
        <w:rPr>
          <w:spacing w:val="-5"/>
        </w:rPr>
        <w:t>附加任务，初中组</w:t>
      </w:r>
      <w:r>
        <w:rPr>
          <w:rFonts w:hint="eastAsia"/>
          <w:spacing w:val="-5"/>
          <w:lang w:val="en-US"/>
        </w:rPr>
        <w:t>设置3个附加任务</w:t>
      </w:r>
      <w:r>
        <w:rPr>
          <w:spacing w:val="-11"/>
        </w:rPr>
        <w:t>，</w:t>
      </w:r>
      <w:r>
        <w:rPr>
          <w:rFonts w:hint="eastAsia"/>
          <w:spacing w:val="-11"/>
          <w:lang w:val="en-US"/>
        </w:rPr>
        <w:t>高</w:t>
      </w:r>
      <w:r>
        <w:rPr>
          <w:spacing w:val="-5"/>
        </w:rPr>
        <w:t>中组</w:t>
      </w:r>
      <w:r>
        <w:rPr>
          <w:rFonts w:hint="eastAsia"/>
          <w:spacing w:val="-5"/>
          <w:lang w:val="en-US"/>
        </w:rPr>
        <w:t>设置4个附加任务</w:t>
      </w:r>
      <w:r>
        <w:rPr>
          <w:spacing w:val="-6"/>
        </w:rPr>
        <w:t>。附加任务在调试前公布</w:t>
      </w:r>
      <w:r>
        <w:rPr>
          <w:rFonts w:hint="eastAsia"/>
          <w:spacing w:val="-6"/>
        </w:rPr>
        <w:t>，</w:t>
      </w:r>
      <w:r>
        <w:rPr>
          <w:spacing w:val="-6"/>
        </w:rPr>
        <w:t>其位置根</w:t>
      </w:r>
      <w:r>
        <w:rPr>
          <w:spacing w:val="-4"/>
        </w:rPr>
        <w:t>据附加任务要求设置于场地中对应区域。</w:t>
      </w:r>
      <w:r>
        <w:t xml:space="preserve"> </w:t>
      </w:r>
    </w:p>
    <w:p w14:paraId="01DB61C0" w14:textId="77777777" w:rsidR="00182BDE" w:rsidRDefault="00000000">
      <w:pPr>
        <w:pStyle w:val="4"/>
        <w:numPr>
          <w:ilvl w:val="2"/>
          <w:numId w:val="6"/>
        </w:numPr>
        <w:tabs>
          <w:tab w:val="left" w:pos="791"/>
        </w:tabs>
        <w:spacing w:before="109"/>
        <w:ind w:left="790" w:hanging="531"/>
      </w:pPr>
      <w:r>
        <w:rPr>
          <w:spacing w:val="-1"/>
        </w:rPr>
        <w:t>顺利启航</w:t>
      </w:r>
      <w:r>
        <w:rPr>
          <w:w w:val="99"/>
        </w:rPr>
        <w:t xml:space="preserve"> </w:t>
      </w:r>
    </w:p>
    <w:p w14:paraId="5841B95F" w14:textId="77777777" w:rsidR="00182BDE" w:rsidRDefault="00000000">
      <w:pPr>
        <w:pStyle w:val="a6"/>
        <w:numPr>
          <w:ilvl w:val="0"/>
          <w:numId w:val="8"/>
        </w:numPr>
        <w:tabs>
          <w:tab w:val="left" w:pos="790"/>
        </w:tabs>
        <w:spacing w:before="21"/>
        <w:ind w:hanging="530"/>
        <w:rPr>
          <w:sz w:val="21"/>
        </w:rPr>
      </w:pPr>
      <w:r>
        <w:rPr>
          <w:spacing w:val="-3"/>
          <w:sz w:val="21"/>
        </w:rPr>
        <w:t>机器人离开星舰坞。</w:t>
      </w:r>
      <w:r>
        <w:rPr>
          <w:sz w:val="21"/>
        </w:rPr>
        <w:t xml:space="preserve"> </w:t>
      </w:r>
    </w:p>
    <w:p w14:paraId="6C715B4F" w14:textId="77777777" w:rsidR="00182BDE" w:rsidRDefault="00000000">
      <w:pPr>
        <w:pStyle w:val="a6"/>
        <w:numPr>
          <w:ilvl w:val="0"/>
          <w:numId w:val="8"/>
        </w:numPr>
        <w:tabs>
          <w:tab w:val="left" w:pos="790"/>
        </w:tabs>
        <w:spacing w:before="139"/>
        <w:ind w:hanging="530"/>
        <w:rPr>
          <w:sz w:val="21"/>
        </w:rPr>
      </w:pPr>
      <w:r>
        <w:rPr>
          <w:spacing w:val="-3"/>
          <w:sz w:val="21"/>
        </w:rPr>
        <w:t>在开始阶段机器人垂直投影完全脱离星舰坞（每轮比赛任务只记录一次</w:t>
      </w:r>
      <w:r>
        <w:rPr>
          <w:spacing w:val="-108"/>
          <w:sz w:val="21"/>
        </w:rPr>
        <w:t>）</w:t>
      </w:r>
      <w:r>
        <w:rPr>
          <w:sz w:val="21"/>
        </w:rPr>
        <w:t>，记</w:t>
      </w:r>
      <w:r>
        <w:rPr>
          <w:spacing w:val="-53"/>
          <w:sz w:val="21"/>
        </w:rPr>
        <w:t xml:space="preserve"> </w:t>
      </w:r>
      <w:r>
        <w:rPr>
          <w:spacing w:val="-3"/>
          <w:sz w:val="21"/>
        </w:rPr>
        <w:t>6</w:t>
      </w:r>
      <w:r>
        <w:rPr>
          <w:sz w:val="21"/>
        </w:rPr>
        <w:t>0</w:t>
      </w:r>
      <w:r>
        <w:rPr>
          <w:spacing w:val="-53"/>
          <w:sz w:val="21"/>
        </w:rPr>
        <w:t xml:space="preserve"> </w:t>
      </w:r>
      <w:r>
        <w:rPr>
          <w:spacing w:val="-3"/>
          <w:sz w:val="21"/>
        </w:rPr>
        <w:t>分。</w:t>
      </w:r>
      <w:r>
        <w:rPr>
          <w:sz w:val="21"/>
        </w:rPr>
        <w:t xml:space="preserve"> </w:t>
      </w:r>
    </w:p>
    <w:p w14:paraId="53C8E8D3" w14:textId="77777777" w:rsidR="00182BDE" w:rsidRDefault="00182BDE">
      <w:pPr>
        <w:pStyle w:val="a3"/>
        <w:spacing w:before="6"/>
        <w:ind w:left="0"/>
        <w:rPr>
          <w:sz w:val="19"/>
        </w:rPr>
      </w:pPr>
    </w:p>
    <w:p w14:paraId="5D98BBB2" w14:textId="77777777" w:rsidR="00182BDE" w:rsidRDefault="00000000">
      <w:pPr>
        <w:pStyle w:val="4"/>
        <w:numPr>
          <w:ilvl w:val="2"/>
          <w:numId w:val="6"/>
        </w:numPr>
        <w:tabs>
          <w:tab w:val="left" w:pos="791"/>
        </w:tabs>
        <w:spacing w:before="1"/>
        <w:ind w:left="790" w:hanging="531"/>
      </w:pPr>
      <w:r>
        <w:rPr>
          <w:spacing w:val="-1"/>
        </w:rPr>
        <w:t>飞行航道</w:t>
      </w:r>
      <w:r>
        <w:rPr>
          <w:w w:val="99"/>
        </w:rPr>
        <w:t xml:space="preserve"> </w:t>
      </w:r>
    </w:p>
    <w:p w14:paraId="47657BB9" w14:textId="77777777" w:rsidR="00182BDE" w:rsidRDefault="00000000">
      <w:pPr>
        <w:pStyle w:val="a6"/>
        <w:numPr>
          <w:ilvl w:val="0"/>
          <w:numId w:val="9"/>
        </w:numPr>
        <w:tabs>
          <w:tab w:val="left" w:pos="790"/>
        </w:tabs>
        <w:spacing w:before="21" w:line="364" w:lineRule="auto"/>
        <w:ind w:right="423" w:firstLine="0"/>
        <w:rPr>
          <w:sz w:val="21"/>
        </w:rPr>
      </w:pPr>
      <w:r>
        <w:rPr>
          <w:spacing w:val="-3"/>
          <w:sz w:val="21"/>
        </w:rPr>
        <w:t>在整个场地的飞行航道上，有若干条垂直于飞行航道的标记线，将整个飞行航道分割成多个航道区域，在标记线的旁边以“</w:t>
      </w:r>
      <w:r>
        <w:rPr>
          <w:sz w:val="21"/>
        </w:rPr>
        <w:t>A、B</w:t>
      </w:r>
      <w:r>
        <w:rPr>
          <w:spacing w:val="-3"/>
          <w:sz w:val="21"/>
        </w:rPr>
        <w:t>、</w:t>
      </w:r>
      <w:r>
        <w:rPr>
          <w:sz w:val="21"/>
        </w:rPr>
        <w:t>C</w:t>
      </w:r>
      <w:r>
        <w:rPr>
          <w:spacing w:val="-3"/>
          <w:sz w:val="21"/>
        </w:rPr>
        <w:t>”等英文字母顺序标记。</w:t>
      </w:r>
      <w:r>
        <w:rPr>
          <w:sz w:val="21"/>
        </w:rPr>
        <w:t xml:space="preserve"> </w:t>
      </w:r>
    </w:p>
    <w:p w14:paraId="1B483CCE" w14:textId="77777777" w:rsidR="00182BDE" w:rsidRDefault="00000000">
      <w:pPr>
        <w:pStyle w:val="a6"/>
        <w:numPr>
          <w:ilvl w:val="0"/>
          <w:numId w:val="9"/>
        </w:numPr>
        <w:tabs>
          <w:tab w:val="left" w:pos="790"/>
        </w:tabs>
        <w:spacing w:line="364" w:lineRule="auto"/>
        <w:ind w:right="423" w:firstLine="0"/>
        <w:jc w:val="both"/>
        <w:rPr>
          <w:sz w:val="21"/>
        </w:rPr>
      </w:pPr>
      <w:r>
        <w:rPr>
          <w:spacing w:val="-3"/>
          <w:sz w:val="21"/>
        </w:rPr>
        <w:t>任务全程机器人必须沿着飞行航道的方向向前移动，除以完成任务为目的可以短暂脱离当前的飞行航道和倒车外</w:t>
      </w:r>
      <w:r>
        <w:rPr>
          <w:sz w:val="21"/>
        </w:rPr>
        <w:t>（</w:t>
      </w:r>
      <w:r>
        <w:rPr>
          <w:spacing w:val="-3"/>
          <w:sz w:val="21"/>
        </w:rPr>
        <w:t>完成后必须返回脱线的位置继续行驶</w:t>
      </w:r>
      <w:r>
        <w:rPr>
          <w:spacing w:val="-106"/>
          <w:sz w:val="21"/>
        </w:rPr>
        <w:t>）</w:t>
      </w:r>
      <w:r>
        <w:rPr>
          <w:spacing w:val="-3"/>
          <w:sz w:val="21"/>
        </w:rPr>
        <w:t>，机器人的两</w:t>
      </w:r>
      <w:r>
        <w:rPr>
          <w:rFonts w:hint="eastAsia"/>
          <w:spacing w:val="-3"/>
          <w:sz w:val="21"/>
          <w:lang w:val="en-US"/>
        </w:rPr>
        <w:t>侧</w:t>
      </w:r>
      <w:r>
        <w:rPr>
          <w:spacing w:val="-3"/>
          <w:sz w:val="21"/>
        </w:rPr>
        <w:t>驱动轮需全程位于飞行航道轨迹线的两侧或刚好压住飞行航道轨迹线。</w:t>
      </w:r>
      <w:r>
        <w:rPr>
          <w:sz w:val="21"/>
        </w:rPr>
        <w:t xml:space="preserve"> </w:t>
      </w:r>
    </w:p>
    <w:p w14:paraId="3D516116" w14:textId="77777777" w:rsidR="00182BDE" w:rsidRDefault="00000000">
      <w:pPr>
        <w:pStyle w:val="a6"/>
        <w:numPr>
          <w:ilvl w:val="0"/>
          <w:numId w:val="9"/>
        </w:numPr>
        <w:tabs>
          <w:tab w:val="left" w:pos="790"/>
        </w:tabs>
        <w:spacing w:line="269" w:lineRule="exact"/>
        <w:ind w:left="789" w:hanging="530"/>
        <w:jc w:val="both"/>
        <w:rPr>
          <w:sz w:val="21"/>
        </w:rPr>
      </w:pPr>
      <w:r>
        <w:rPr>
          <w:noProof/>
        </w:rPr>
        <w:drawing>
          <wp:anchor distT="0" distB="0" distL="0" distR="0" simplePos="0" relativeHeight="251661312" behindDoc="0" locked="0" layoutInCell="1" allowOverlap="1" wp14:anchorId="3E12063F" wp14:editId="54867B6C">
            <wp:simplePos x="0" y="0"/>
            <wp:positionH relativeFrom="page">
              <wp:posOffset>2108200</wp:posOffset>
            </wp:positionH>
            <wp:positionV relativeFrom="paragraph">
              <wp:posOffset>257175</wp:posOffset>
            </wp:positionV>
            <wp:extent cx="3345815" cy="1261110"/>
            <wp:effectExtent l="0" t="0" r="0" b="0"/>
            <wp:wrapTopAndBottom/>
            <wp:docPr id="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5.png"/>
                    <pic:cNvPicPr>
                      <a:picLocks noChangeAspect="1"/>
                    </pic:cNvPicPr>
                  </pic:nvPicPr>
                  <pic:blipFill>
                    <a:blip r:embed="rId11" cstate="print"/>
                    <a:stretch>
                      <a:fillRect/>
                    </a:stretch>
                  </pic:blipFill>
                  <pic:spPr>
                    <a:xfrm>
                      <a:off x="0" y="0"/>
                      <a:ext cx="3345632" cy="1260824"/>
                    </a:xfrm>
                    <a:prstGeom prst="rect">
                      <a:avLst/>
                    </a:prstGeom>
                  </pic:spPr>
                </pic:pic>
              </a:graphicData>
            </a:graphic>
          </wp:anchor>
        </w:drawing>
      </w:r>
      <w:r>
        <w:rPr>
          <w:spacing w:val="-5"/>
          <w:sz w:val="21"/>
        </w:rPr>
        <w:t xml:space="preserve">机器人的任意一个驱动轮接触到一条飞行航道的标记线，记 </w:t>
      </w:r>
      <w:r>
        <w:rPr>
          <w:sz w:val="21"/>
        </w:rPr>
        <w:t>6</w:t>
      </w:r>
      <w:r>
        <w:rPr>
          <w:spacing w:val="-19"/>
          <w:sz w:val="21"/>
        </w:rPr>
        <w:t xml:space="preserve"> 分，满分 </w:t>
      </w:r>
      <w:r>
        <w:rPr>
          <w:sz w:val="21"/>
        </w:rPr>
        <w:t>60</w:t>
      </w:r>
      <w:r>
        <w:rPr>
          <w:spacing w:val="-20"/>
          <w:sz w:val="21"/>
        </w:rPr>
        <w:t xml:space="preserve"> 分。</w:t>
      </w:r>
      <w:r>
        <w:rPr>
          <w:sz w:val="21"/>
        </w:rPr>
        <w:t xml:space="preserve"> </w:t>
      </w:r>
    </w:p>
    <w:p w14:paraId="76064FF2" w14:textId="77777777" w:rsidR="00182BDE" w:rsidRDefault="00000000">
      <w:pPr>
        <w:ind w:left="992" w:right="1057"/>
        <w:jc w:val="center"/>
        <w:rPr>
          <w:b/>
          <w:sz w:val="18"/>
        </w:rPr>
      </w:pPr>
      <w:r>
        <w:rPr>
          <w:b/>
          <w:sz w:val="18"/>
        </w:rPr>
        <w:t>图示：飞行航道标记线</w:t>
      </w:r>
      <w:r>
        <w:rPr>
          <w:b/>
          <w:w w:val="99"/>
          <w:sz w:val="18"/>
        </w:rPr>
        <w:t xml:space="preserve"> </w:t>
      </w:r>
    </w:p>
    <w:p w14:paraId="6B35F7A3" w14:textId="77777777" w:rsidR="00182BDE" w:rsidRDefault="00182BDE">
      <w:pPr>
        <w:pStyle w:val="a3"/>
        <w:spacing w:before="11"/>
        <w:ind w:left="0"/>
        <w:rPr>
          <w:b/>
          <w:sz w:val="17"/>
        </w:rPr>
      </w:pPr>
    </w:p>
    <w:p w14:paraId="106A2AD1" w14:textId="77777777" w:rsidR="00182BDE" w:rsidRDefault="00000000">
      <w:pPr>
        <w:pStyle w:val="4"/>
        <w:numPr>
          <w:ilvl w:val="2"/>
          <w:numId w:val="6"/>
        </w:numPr>
        <w:tabs>
          <w:tab w:val="left" w:pos="791"/>
        </w:tabs>
        <w:ind w:left="790" w:hanging="531"/>
      </w:pPr>
      <w:r>
        <w:rPr>
          <w:spacing w:val="-1"/>
        </w:rPr>
        <w:t>时空扭曲</w:t>
      </w:r>
      <w:r>
        <w:rPr>
          <w:rFonts w:hint="eastAsia"/>
          <w:spacing w:val="-1"/>
        </w:rPr>
        <w:t>（</w:t>
      </w:r>
      <w:r>
        <w:rPr>
          <w:rFonts w:hint="eastAsia"/>
          <w:spacing w:val="-1"/>
          <w:lang w:val="en-US"/>
        </w:rPr>
        <w:t>附加任务</w:t>
      </w:r>
      <w:r>
        <w:rPr>
          <w:rFonts w:hint="eastAsia"/>
          <w:spacing w:val="-1"/>
        </w:rPr>
        <w:t>）</w:t>
      </w:r>
      <w:r>
        <w:rPr>
          <w:w w:val="99"/>
        </w:rPr>
        <w:t xml:space="preserve"> </w:t>
      </w:r>
    </w:p>
    <w:p w14:paraId="53F95E7B" w14:textId="77777777" w:rsidR="00182BDE" w:rsidRDefault="00000000">
      <w:pPr>
        <w:pStyle w:val="a6"/>
        <w:numPr>
          <w:ilvl w:val="0"/>
          <w:numId w:val="10"/>
        </w:numPr>
        <w:tabs>
          <w:tab w:val="left" w:pos="790"/>
        </w:tabs>
        <w:spacing w:before="21"/>
        <w:ind w:hanging="530"/>
        <w:rPr>
          <w:sz w:val="21"/>
        </w:rPr>
      </w:pPr>
      <w:r>
        <w:rPr>
          <w:spacing w:val="-7"/>
          <w:sz w:val="21"/>
        </w:rPr>
        <w:t xml:space="preserve">时空扭曲模型固定设置于标记线 </w:t>
      </w:r>
      <w:r>
        <w:rPr>
          <w:sz w:val="21"/>
        </w:rPr>
        <w:t>E</w:t>
      </w:r>
      <w:r>
        <w:rPr>
          <w:spacing w:val="-9"/>
          <w:sz w:val="21"/>
        </w:rPr>
        <w:t xml:space="preserve"> 处，放置方式如下图所示。 </w:t>
      </w:r>
      <w:r>
        <w:rPr>
          <w:sz w:val="21"/>
        </w:rPr>
        <w:t xml:space="preserve"> </w:t>
      </w:r>
    </w:p>
    <w:p w14:paraId="20AA6442" w14:textId="77777777" w:rsidR="00182BDE" w:rsidRDefault="00000000">
      <w:pPr>
        <w:pStyle w:val="a6"/>
        <w:numPr>
          <w:ilvl w:val="0"/>
          <w:numId w:val="10"/>
        </w:numPr>
        <w:tabs>
          <w:tab w:val="left" w:pos="790"/>
        </w:tabs>
        <w:spacing w:before="139"/>
        <w:ind w:hanging="530"/>
        <w:rPr>
          <w:sz w:val="21"/>
        </w:rPr>
      </w:pPr>
      <w:r>
        <w:rPr>
          <w:spacing w:val="-8"/>
          <w:sz w:val="21"/>
        </w:rPr>
        <w:t xml:space="preserve">时空扭曲模型由一个长 </w:t>
      </w:r>
      <w:r>
        <w:rPr>
          <w:sz w:val="21"/>
        </w:rPr>
        <w:t>150mm</w:t>
      </w:r>
      <w:r>
        <w:rPr>
          <w:spacing w:val="-36"/>
          <w:sz w:val="21"/>
        </w:rPr>
        <w:t xml:space="preserve"> 宽 </w:t>
      </w:r>
      <w:r>
        <w:rPr>
          <w:sz w:val="21"/>
        </w:rPr>
        <w:t>150m</w:t>
      </w:r>
      <w:r>
        <w:rPr>
          <w:spacing w:val="-36"/>
          <w:sz w:val="21"/>
        </w:rPr>
        <w:t xml:space="preserve"> 高 </w:t>
      </w:r>
      <w:r>
        <w:rPr>
          <w:sz w:val="21"/>
        </w:rPr>
        <w:t>20mm</w:t>
      </w:r>
      <w:r>
        <w:rPr>
          <w:spacing w:val="-14"/>
          <w:sz w:val="21"/>
        </w:rPr>
        <w:t xml:space="preserve"> 的平台及两个长 </w:t>
      </w:r>
      <w:r>
        <w:rPr>
          <w:sz w:val="21"/>
        </w:rPr>
        <w:t>150mm</w:t>
      </w:r>
      <w:r>
        <w:rPr>
          <w:spacing w:val="-36"/>
          <w:sz w:val="21"/>
        </w:rPr>
        <w:t xml:space="preserve"> 宽 </w:t>
      </w:r>
      <w:r>
        <w:rPr>
          <w:sz w:val="21"/>
        </w:rPr>
        <w:t>50mm</w:t>
      </w:r>
      <w:r>
        <w:rPr>
          <w:spacing w:val="-36"/>
          <w:sz w:val="21"/>
        </w:rPr>
        <w:t xml:space="preserve"> 高 </w:t>
      </w:r>
      <w:r>
        <w:rPr>
          <w:sz w:val="21"/>
        </w:rPr>
        <w:t>20mm</w:t>
      </w:r>
    </w:p>
    <w:p w14:paraId="43D50E12" w14:textId="77777777" w:rsidR="00182BDE" w:rsidRDefault="00000000">
      <w:pPr>
        <w:pStyle w:val="a3"/>
        <w:spacing w:before="139"/>
      </w:pPr>
      <w:r>
        <w:t xml:space="preserve">的过渡斜坡组成。 </w:t>
      </w:r>
    </w:p>
    <w:p w14:paraId="5F899710" w14:textId="77777777" w:rsidR="00182BDE" w:rsidRDefault="00000000">
      <w:pPr>
        <w:pStyle w:val="a6"/>
        <w:numPr>
          <w:ilvl w:val="0"/>
          <w:numId w:val="10"/>
        </w:numPr>
        <w:tabs>
          <w:tab w:val="left" w:pos="790"/>
        </w:tabs>
        <w:spacing w:before="139"/>
        <w:ind w:hanging="530"/>
        <w:rPr>
          <w:sz w:val="21"/>
        </w:rPr>
      </w:pPr>
      <w:r>
        <w:rPr>
          <w:spacing w:val="-5"/>
          <w:sz w:val="21"/>
        </w:rPr>
        <w:t xml:space="preserve">机器人从入口进入区域并从出口离开，即完成该任务，记 </w:t>
      </w:r>
      <w:r>
        <w:rPr>
          <w:sz w:val="21"/>
        </w:rPr>
        <w:t>10</w:t>
      </w:r>
      <w:r>
        <w:rPr>
          <w:spacing w:val="-9"/>
          <w:sz w:val="21"/>
        </w:rPr>
        <w:t xml:space="preserve"> 分。机器人任意一侧驱</w:t>
      </w:r>
    </w:p>
    <w:p w14:paraId="3C752870" w14:textId="77777777" w:rsidR="00182BDE" w:rsidRDefault="00182BDE">
      <w:pPr>
        <w:rPr>
          <w:sz w:val="21"/>
        </w:rPr>
        <w:sectPr w:rsidR="00182BDE">
          <w:pgSz w:w="11910" w:h="16840"/>
          <w:pgMar w:top="1380" w:right="1380" w:bottom="280" w:left="1540" w:header="720" w:footer="720" w:gutter="0"/>
          <w:cols w:space="720"/>
        </w:sectPr>
      </w:pPr>
    </w:p>
    <w:p w14:paraId="759D328A" w14:textId="77777777" w:rsidR="00182BDE" w:rsidRDefault="00000000">
      <w:pPr>
        <w:pStyle w:val="a3"/>
        <w:spacing w:before="43"/>
      </w:pPr>
      <w:r>
        <w:lastRenderedPageBreak/>
        <w:t xml:space="preserve">动轮接触两个斜坡和平台的顶面，加记 20 分。 </w:t>
      </w:r>
    </w:p>
    <w:p w14:paraId="2AA8E0E1" w14:textId="77777777" w:rsidR="00182BDE" w:rsidRDefault="00182BDE">
      <w:pPr>
        <w:pStyle w:val="a3"/>
        <w:spacing w:before="10"/>
        <w:ind w:left="0"/>
        <w:rPr>
          <w:sz w:val="17"/>
        </w:rPr>
      </w:pPr>
    </w:p>
    <w:p w14:paraId="2BC7DE3F" w14:textId="77777777" w:rsidR="00182BDE" w:rsidRDefault="0068141C">
      <w:pPr>
        <w:spacing w:before="79"/>
        <w:ind w:left="3212" w:right="2110"/>
        <w:jc w:val="center"/>
        <w:rPr>
          <w:b/>
          <w:sz w:val="16"/>
        </w:rPr>
      </w:pPr>
      <w:r>
        <w:pict w14:anchorId="4639C496">
          <v:group id="_x0000_s2156" alt="" style="position:absolute;left:0;text-align:left;margin-left:97.5pt;margin-top:-3.15pt;width:199.95pt;height:108.55pt;z-index:251664384;mso-position-horizontal-relative:page" coordorigin="1951,-64" coordsize="3999,21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57" type="#_x0000_t75" alt="" style="position:absolute;left:2833;top:-64;width:3116;height:2171">
              <v:imagedata r:id="rId12" o:title=""/>
            </v:shape>
            <v:shape id="_x0000_s2158" alt="" style="position:absolute;left:1953;top:856;width:1165;height:567" coordorigin="1953,857" coordsize="1165,567" o:spt="100" adj="0,,0" path="m2556,913r-518,l2005,920r-27,18l1960,965r-7,33l1953,1338r7,33l1978,1398r27,19l2038,1423r518,l2589,1417r27,-19l2634,1371r7,-33l2641,1126,2867,998r-226,l2634,965r-18,-27l2589,920r-33,-7xm3118,857l2641,998r226,l3118,857xe" stroked="f">
              <v:stroke joinstyle="round"/>
              <v:formulas/>
              <v:path arrowok="t" o:connecttype="segments"/>
            </v:shape>
            <v:shape id="_x0000_s2159" alt="" style="position:absolute;left:1953;top:856;width:1165;height:567" coordorigin="1953,857" coordsize="1165,567" path="m1953,998r7,-33l1978,938r27,-18l2038,913r316,l2526,913r30,l2589,920r27,18l2634,965r7,33l3118,857r-477,269l2641,1338r-7,33l2616,1398r-27,19l2556,1423r-30,l2354,1423r-316,l2005,1417r-27,-19l1960,1371r-7,-33l1953,1126r,-128xe" filled="f" strokeweight=".25pt">
              <v:path arrowok="t"/>
            </v:shape>
            <v:shape id="_x0000_s2160" alt="" style="position:absolute;left:5196;top:836;width:688;height:1156" coordorigin="5196,836" coordsize="688,1156" o:spt="100" adj="0,,0" path="m5799,1481r-518,l5248,1488r-27,18l5203,1533r-7,33l5196,1906r7,33l5221,1966r27,19l5281,1991r518,l5832,1985r27,-19l5877,1939r7,-33l5884,1566r-7,-33l5859,1506r-27,-18l5799,1481xm5547,836r50,645l5769,1481,5547,836xe" stroked="f">
              <v:stroke joinstyle="round"/>
              <v:formulas/>
              <v:path arrowok="t" o:connecttype="segments"/>
            </v:shape>
            <v:shape id="_x0000_s2161" alt="" style="position:absolute;left:5196;top:836;width:688;height:1156" coordorigin="5196,836" coordsize="688,1156" path="m5196,1566r7,-33l5221,1506r27,-18l5281,1481r316,l5547,836r222,645l5799,1481r33,7l5859,1506r18,27l5884,1566r,128l5884,1906r-7,33l5859,1966r-27,19l5799,1991r-30,l5597,1991r-316,l5248,1985r-27,-19l5203,1939r-7,-33l5196,1694r,-128xe" filled="f" strokeweight=".25pt">
              <v:path arrowok="t"/>
            </v:shape>
            <v:shapetype id="_x0000_t202" coordsize="21600,21600" o:spt="202" path="m,l,21600r21600,l21600,xe">
              <v:stroke joinstyle="miter"/>
              <v:path gradientshapeok="t" o:connecttype="rect"/>
            </v:shapetype>
            <v:shape id="_x0000_s2162" type="#_x0000_t202" alt="" style="position:absolute;left:2136;top:1089;width:342;height:161;mso-wrap-style:square;v-text-anchor:top" filled="f" stroked="f">
              <v:textbox inset="0,0,0,0">
                <w:txbxContent>
                  <w:p w14:paraId="13912931" w14:textId="77777777" w:rsidR="00182BDE" w:rsidRDefault="00000000">
                    <w:pPr>
                      <w:spacing w:line="161" w:lineRule="exact"/>
                      <w:rPr>
                        <w:b/>
                        <w:sz w:val="16"/>
                      </w:rPr>
                    </w:pPr>
                    <w:r>
                      <w:rPr>
                        <w:b/>
                        <w:sz w:val="16"/>
                      </w:rPr>
                      <w:t>入口</w:t>
                    </w:r>
                  </w:p>
                </w:txbxContent>
              </v:textbox>
            </v:shape>
            <v:shape id="_x0000_s2163" type="#_x0000_t202" alt="" style="position:absolute;left:5379;top:1656;width:342;height:161;mso-wrap-style:square;v-text-anchor:top" filled="f" stroked="f">
              <v:textbox inset="0,0,0,0">
                <w:txbxContent>
                  <w:p w14:paraId="0B5F1889" w14:textId="77777777" w:rsidR="00182BDE" w:rsidRDefault="00000000">
                    <w:pPr>
                      <w:spacing w:line="161" w:lineRule="exact"/>
                      <w:rPr>
                        <w:b/>
                        <w:sz w:val="16"/>
                      </w:rPr>
                    </w:pPr>
                    <w:r>
                      <w:rPr>
                        <w:b/>
                        <w:sz w:val="16"/>
                      </w:rPr>
                      <w:t>出口</w:t>
                    </w:r>
                  </w:p>
                </w:txbxContent>
              </v:textbox>
            </v:shape>
            <w10:wrap anchorx="page"/>
          </v:group>
        </w:pict>
      </w:r>
      <w:r>
        <w:pict w14:anchorId="3B282E88">
          <v:group id="_x0000_s2148" alt="" style="position:absolute;left:0;text-align:left;margin-left:306.45pt;margin-top:-3.85pt;width:168.4pt;height:115pt;z-index:-251654144;mso-position-horizontal-relative:page" coordorigin="6130,-77" coordsize="3368,2300">
            <v:shape id="_x0000_s2149" type="#_x0000_t75" alt="" style="position:absolute;left:6129;top:590;width:2674;height:1151">
              <v:imagedata r:id="rId13" o:title=""/>
            </v:shape>
            <v:shape id="_x0000_s2150" alt="" style="position:absolute;left:8527;top:255;width:968;height:657" coordorigin="8528,255" coordsize="968,657" o:spt="100" adj="0,,0" path="m9005,765r-210,l8528,912,9005,765xm9410,255r-670,l8707,262r-27,18l8662,307r-7,33l8655,680r7,33l8680,740r27,19l8740,765r670,l9443,759r27,-19l9488,713r7,-33l9495,340r-7,-33l9470,280r-27,-18l9410,255xe" stroked="f">
              <v:stroke joinstyle="round"/>
              <v:formulas/>
              <v:path arrowok="t" o:connecttype="segments"/>
            </v:shape>
            <v:shape id="_x0000_s2151" alt="" style="position:absolute;left:8527;top:255;width:968;height:657" coordorigin="8528,255" coordsize="968,657" path="m8655,340r7,-33l8680,280r27,-18l8740,255r55,l9005,255r405,l9443,262r27,18l9488,307r7,33l9495,553r,127l9488,713r-18,27l9443,759r-33,6l9005,765,8528,912,8795,765r-55,l8707,759r-27,-19l8662,713r-7,-33l8655,553r,-213xe" filled="f" strokeweight=".25pt">
              <v:path arrowok="t"/>
            </v:shape>
            <v:shape id="_x0000_s2152" alt="" style="position:absolute;left:6165;top:-75;width:840;height:1021" coordorigin="6165,-75" coordsize="840,1021" o:spt="100" adj="0,,0" path="m6515,435r-210,l6549,946,6515,435xm6920,-75r-670,l6217,-68r-27,18l6172,-23r-7,33l6165,350r7,33l6190,410r27,19l6250,435r670,l6953,429r27,-19l6998,383r7,-33l7005,10r-7,-33l6980,-50r-27,-18l6920,-75xe" stroked="f">
              <v:stroke joinstyle="round"/>
              <v:formulas/>
              <v:path arrowok="t" o:connecttype="segments"/>
            </v:shape>
            <v:shape id="_x0000_s2153" alt="" style="position:absolute;left:6165;top:-75;width:840;height:1021" coordorigin="6165,-75" coordsize="840,1021" path="m6165,10r7,-33l6190,-50r27,-18l6250,-75r55,l6515,-75r405,l6953,-68r27,18l6998,-23r7,33l7005,223r,127l6998,383r-18,27l6953,429r-33,6l6515,435r34,511l6305,435r-55,l6217,429r-27,-19l6172,383r-7,-33l6165,223r,-213xe" filled="f" strokeweight=".25pt">
              <v:path arrowok="t"/>
            </v:shape>
            <v:shape id="_x0000_s2154" alt="" style="position:absolute;left:7440;top:1176;width:840;height:1044" coordorigin="7440,1177" coordsize="840,1044" o:spt="100" adj="0,,0" path="m8195,1710r-670,l7492,1717r-27,18l7447,1762r-7,33l7440,2135r7,33l7465,2195r27,19l7525,2220r670,l8228,2214r27,-19l8273,2168r7,-33l8280,1795r-7,-33l8255,1735r-27,-18l8195,1710xm7441,1177r139,533l7790,1710,7441,1177xe" stroked="f">
              <v:stroke joinstyle="round"/>
              <v:formulas/>
              <v:path arrowok="t" o:connecttype="segments"/>
            </v:shape>
            <v:shape id="_x0000_s2155" alt="" style="position:absolute;left:7440;top:1176;width:840;height:1044" coordorigin="7440,1177" coordsize="840,1044" path="m7440,1795r7,-33l7465,1735r27,-18l7525,1710r55,l7441,1177r349,533l8195,1710r33,7l8255,1735r18,27l8280,1795r,128l8280,2135r-7,33l8255,2195r-27,19l8195,2220r-405,l7580,2220r-55,l7492,2214r-27,-19l7447,2168r-7,-33l7440,1923r,-128xe" filled="f" strokeweight=".25pt">
              <v:path arrowok="t"/>
            </v:shape>
            <w10:wrap anchorx="page"/>
          </v:group>
        </w:pict>
      </w:r>
      <w:r w:rsidR="00000000">
        <w:rPr>
          <w:b/>
          <w:sz w:val="16"/>
        </w:rPr>
        <w:t>斜坡</w:t>
      </w:r>
    </w:p>
    <w:p w14:paraId="2DA5EDCE" w14:textId="77777777" w:rsidR="00182BDE" w:rsidRDefault="00000000">
      <w:pPr>
        <w:spacing w:before="123"/>
        <w:ind w:right="1287"/>
        <w:jc w:val="right"/>
        <w:rPr>
          <w:b/>
          <w:sz w:val="16"/>
        </w:rPr>
      </w:pPr>
      <w:r>
        <w:rPr>
          <w:b/>
          <w:sz w:val="16"/>
        </w:rPr>
        <w:t>斜坡</w:t>
      </w:r>
    </w:p>
    <w:p w14:paraId="51A0C649" w14:textId="77777777" w:rsidR="00182BDE" w:rsidRDefault="00182BDE">
      <w:pPr>
        <w:pStyle w:val="a3"/>
        <w:ind w:left="0"/>
        <w:rPr>
          <w:b/>
          <w:sz w:val="20"/>
        </w:rPr>
      </w:pPr>
    </w:p>
    <w:p w14:paraId="1FE3BF2E" w14:textId="77777777" w:rsidR="00182BDE" w:rsidRDefault="00182BDE">
      <w:pPr>
        <w:pStyle w:val="a3"/>
        <w:ind w:left="0"/>
        <w:rPr>
          <w:b/>
          <w:sz w:val="20"/>
        </w:rPr>
      </w:pPr>
    </w:p>
    <w:p w14:paraId="7F2A0752" w14:textId="77777777" w:rsidR="00182BDE" w:rsidRDefault="00182BDE">
      <w:pPr>
        <w:pStyle w:val="a3"/>
        <w:ind w:left="0"/>
        <w:rPr>
          <w:b/>
          <w:sz w:val="20"/>
        </w:rPr>
      </w:pPr>
    </w:p>
    <w:p w14:paraId="0A67DD2A" w14:textId="77777777" w:rsidR="00182BDE" w:rsidRDefault="00182BDE">
      <w:pPr>
        <w:pStyle w:val="a3"/>
        <w:ind w:left="0"/>
        <w:rPr>
          <w:b/>
          <w:sz w:val="20"/>
        </w:rPr>
      </w:pPr>
    </w:p>
    <w:p w14:paraId="4D9C37D9" w14:textId="77777777" w:rsidR="00182BDE" w:rsidRDefault="00182BDE">
      <w:pPr>
        <w:pStyle w:val="a3"/>
        <w:spacing w:before="9"/>
        <w:ind w:left="0"/>
        <w:rPr>
          <w:b/>
          <w:sz w:val="17"/>
        </w:rPr>
      </w:pPr>
    </w:p>
    <w:p w14:paraId="7D176462" w14:textId="77777777" w:rsidR="00182BDE" w:rsidRDefault="00000000">
      <w:pPr>
        <w:ind w:left="4865" w:right="1214"/>
        <w:jc w:val="center"/>
        <w:rPr>
          <w:b/>
          <w:sz w:val="16"/>
        </w:rPr>
      </w:pPr>
      <w:r>
        <w:rPr>
          <w:b/>
          <w:sz w:val="16"/>
        </w:rPr>
        <w:t>平台</w:t>
      </w:r>
    </w:p>
    <w:p w14:paraId="0572FAAB" w14:textId="77777777" w:rsidR="00182BDE" w:rsidRDefault="00000000">
      <w:pPr>
        <w:spacing w:before="42"/>
        <w:ind w:left="992" w:right="1060"/>
        <w:jc w:val="center"/>
        <w:rPr>
          <w:b/>
          <w:sz w:val="18"/>
        </w:rPr>
      </w:pPr>
      <w:r>
        <w:rPr>
          <w:b/>
          <w:sz w:val="18"/>
        </w:rPr>
        <w:t>图示：时空扭曲模型</w:t>
      </w:r>
      <w:r>
        <w:rPr>
          <w:b/>
          <w:w w:val="99"/>
          <w:sz w:val="18"/>
        </w:rPr>
        <w:t xml:space="preserve"> </w:t>
      </w:r>
    </w:p>
    <w:p w14:paraId="2707175D" w14:textId="77777777" w:rsidR="00182BDE" w:rsidRDefault="00182BDE">
      <w:pPr>
        <w:pStyle w:val="a3"/>
        <w:spacing w:before="2"/>
        <w:ind w:left="0"/>
        <w:rPr>
          <w:b/>
          <w:sz w:val="12"/>
        </w:rPr>
      </w:pPr>
    </w:p>
    <w:p w14:paraId="561808D3" w14:textId="77777777" w:rsidR="00182BDE" w:rsidRDefault="00000000">
      <w:pPr>
        <w:pStyle w:val="4"/>
        <w:numPr>
          <w:ilvl w:val="2"/>
          <w:numId w:val="6"/>
        </w:numPr>
        <w:tabs>
          <w:tab w:val="left" w:pos="791"/>
        </w:tabs>
        <w:spacing w:before="71"/>
        <w:ind w:left="790" w:hanging="531"/>
      </w:pPr>
      <w:r>
        <w:rPr>
          <w:spacing w:val="-1"/>
        </w:rPr>
        <w:t>探索视界</w:t>
      </w:r>
      <w:r>
        <w:rPr>
          <w:w w:val="99"/>
        </w:rPr>
        <w:t xml:space="preserve"> </w:t>
      </w:r>
    </w:p>
    <w:p w14:paraId="73176FC6" w14:textId="77777777" w:rsidR="00182BDE" w:rsidRDefault="00000000">
      <w:pPr>
        <w:pStyle w:val="a6"/>
        <w:numPr>
          <w:ilvl w:val="0"/>
          <w:numId w:val="11"/>
        </w:numPr>
        <w:tabs>
          <w:tab w:val="left" w:pos="790"/>
        </w:tabs>
        <w:spacing w:before="22" w:line="364" w:lineRule="auto"/>
        <w:ind w:right="423" w:firstLine="0"/>
        <w:jc w:val="both"/>
        <w:rPr>
          <w:sz w:val="21"/>
        </w:rPr>
      </w:pPr>
      <w:r>
        <w:rPr>
          <w:spacing w:val="-5"/>
          <w:sz w:val="21"/>
        </w:rPr>
        <w:t>部分飞行航道随机设置有探测器模型，其中小</w:t>
      </w:r>
      <w:r>
        <w:rPr>
          <w:rFonts w:hint="eastAsia"/>
          <w:spacing w:val="-5"/>
          <w:sz w:val="21"/>
          <w:lang w:val="en-US"/>
        </w:rPr>
        <w:t>学</w:t>
      </w:r>
      <w:r>
        <w:rPr>
          <w:spacing w:val="-5"/>
          <w:sz w:val="21"/>
        </w:rPr>
        <w:t xml:space="preserve">组至少设置 </w:t>
      </w:r>
      <w:r>
        <w:rPr>
          <w:sz w:val="21"/>
        </w:rPr>
        <w:t>1</w:t>
      </w:r>
      <w:r>
        <w:rPr>
          <w:spacing w:val="-12"/>
          <w:sz w:val="21"/>
        </w:rPr>
        <w:t xml:space="preserve"> 处，初中组至少设置 </w:t>
      </w:r>
      <w:r>
        <w:rPr>
          <w:sz w:val="21"/>
        </w:rPr>
        <w:t xml:space="preserve">2 </w:t>
      </w:r>
      <w:r>
        <w:rPr>
          <w:spacing w:val="-8"/>
          <w:sz w:val="21"/>
        </w:rPr>
        <w:t xml:space="preserve">处，高中组至少设置 </w:t>
      </w:r>
      <w:r>
        <w:rPr>
          <w:sz w:val="21"/>
        </w:rPr>
        <w:t>2</w:t>
      </w:r>
      <w:r>
        <w:rPr>
          <w:spacing w:val="-10"/>
          <w:sz w:val="21"/>
        </w:rPr>
        <w:t xml:space="preserve"> 处。黑洞视界与黑洞边缘的分割线处设置有两条长 </w:t>
      </w:r>
      <w:r>
        <w:rPr>
          <w:sz w:val="21"/>
        </w:rPr>
        <w:t>410mm</w:t>
      </w:r>
      <w:r>
        <w:rPr>
          <w:spacing w:val="-33"/>
          <w:sz w:val="21"/>
        </w:rPr>
        <w:t xml:space="preserve"> 宽 </w:t>
      </w:r>
      <w:r>
        <w:rPr>
          <w:sz w:val="21"/>
        </w:rPr>
        <w:t>10mm</w:t>
      </w:r>
      <w:r>
        <w:rPr>
          <w:spacing w:val="-24"/>
          <w:sz w:val="21"/>
        </w:rPr>
        <w:t xml:space="preserve"> 高10mm</w:t>
      </w:r>
      <w:r>
        <w:rPr>
          <w:spacing w:val="-12"/>
          <w:sz w:val="21"/>
        </w:rPr>
        <w:t xml:space="preserve"> 的软胶条。</w:t>
      </w:r>
      <w:r>
        <w:rPr>
          <w:sz w:val="21"/>
        </w:rPr>
        <w:t xml:space="preserve"> </w:t>
      </w:r>
    </w:p>
    <w:p w14:paraId="6527F910" w14:textId="77777777" w:rsidR="00182BDE" w:rsidRDefault="00000000">
      <w:pPr>
        <w:pStyle w:val="a6"/>
        <w:numPr>
          <w:ilvl w:val="0"/>
          <w:numId w:val="11"/>
        </w:numPr>
        <w:tabs>
          <w:tab w:val="left" w:pos="790"/>
        </w:tabs>
        <w:spacing w:line="364" w:lineRule="auto"/>
        <w:ind w:right="526" w:firstLine="0"/>
        <w:jc w:val="both"/>
        <w:rPr>
          <w:sz w:val="21"/>
        </w:rPr>
      </w:pPr>
      <w:r>
        <w:rPr>
          <w:spacing w:val="-6"/>
          <w:sz w:val="21"/>
        </w:rPr>
        <w:t xml:space="preserve">探测器模型为一个长宽高不大于 </w:t>
      </w:r>
      <w:r>
        <w:rPr>
          <w:sz w:val="21"/>
        </w:rPr>
        <w:t>50mm</w:t>
      </w:r>
      <w:r>
        <w:rPr>
          <w:spacing w:val="-8"/>
          <w:sz w:val="21"/>
        </w:rPr>
        <w:t xml:space="preserve"> 的十二面体。在编程调试开始前，由裁判随机</w:t>
      </w:r>
      <w:r>
        <w:rPr>
          <w:spacing w:val="-5"/>
          <w:sz w:val="21"/>
        </w:rPr>
        <w:t>抽取飞行航道标记线的字母标记，确定后将探测器模型直接覆盖于对应标记线与飞行航道</w:t>
      </w:r>
      <w:r>
        <w:rPr>
          <w:spacing w:val="-4"/>
          <w:sz w:val="21"/>
        </w:rPr>
        <w:t>的交点处。</w:t>
      </w:r>
      <w:r>
        <w:rPr>
          <w:sz w:val="21"/>
        </w:rPr>
        <w:t xml:space="preserve"> </w:t>
      </w:r>
    </w:p>
    <w:p w14:paraId="498AB7A6" w14:textId="77777777" w:rsidR="00182BDE" w:rsidRDefault="00000000">
      <w:pPr>
        <w:pStyle w:val="a6"/>
        <w:numPr>
          <w:ilvl w:val="0"/>
          <w:numId w:val="11"/>
        </w:numPr>
        <w:tabs>
          <w:tab w:val="left" w:pos="790"/>
        </w:tabs>
        <w:spacing w:line="367" w:lineRule="auto"/>
        <w:ind w:right="423" w:firstLine="0"/>
        <w:jc w:val="both"/>
        <w:rPr>
          <w:sz w:val="21"/>
        </w:rPr>
      </w:pPr>
      <w:r>
        <w:rPr>
          <w:spacing w:val="-3"/>
          <w:sz w:val="21"/>
        </w:rPr>
        <w:t>机器人到达探测器前，拾取探测器并将其投送至场地中央的黑洞处，探测器离开初始</w:t>
      </w:r>
      <w:r>
        <w:rPr>
          <w:spacing w:val="-7"/>
          <w:sz w:val="21"/>
        </w:rPr>
        <w:t xml:space="preserve">放置点，即完成该任务，每个记 </w:t>
      </w:r>
      <w:r>
        <w:rPr>
          <w:sz w:val="21"/>
        </w:rPr>
        <w:t>10</w:t>
      </w:r>
      <w:r>
        <w:rPr>
          <w:spacing w:val="-20"/>
          <w:sz w:val="21"/>
        </w:rPr>
        <w:t xml:space="preserve"> 分。</w:t>
      </w:r>
      <w:r>
        <w:rPr>
          <w:sz w:val="21"/>
        </w:rPr>
        <w:t xml:space="preserve"> </w:t>
      </w:r>
    </w:p>
    <w:p w14:paraId="69B4372A" w14:textId="77777777" w:rsidR="00182BDE" w:rsidRDefault="00000000">
      <w:pPr>
        <w:pStyle w:val="a6"/>
        <w:numPr>
          <w:ilvl w:val="0"/>
          <w:numId w:val="11"/>
        </w:numPr>
        <w:tabs>
          <w:tab w:val="left" w:pos="790"/>
        </w:tabs>
        <w:spacing w:line="364" w:lineRule="auto"/>
        <w:ind w:right="526" w:firstLine="0"/>
        <w:jc w:val="both"/>
        <w:rPr>
          <w:sz w:val="21"/>
        </w:rPr>
      </w:pPr>
      <w:r>
        <w:rPr>
          <w:sz w:val="21"/>
        </w:rPr>
        <w:t xml:space="preserve">若探测器接触在黑洞边缘，每个加记 10 分；若探测器接触在黑洞视界，每个加记 </w:t>
      </w:r>
      <w:r>
        <w:rPr>
          <w:rFonts w:hint="eastAsia"/>
          <w:sz w:val="21"/>
          <w:lang w:val="en-US"/>
        </w:rPr>
        <w:t>2</w:t>
      </w:r>
      <w:r>
        <w:rPr>
          <w:sz w:val="21"/>
        </w:rPr>
        <w:t xml:space="preserve">0 </w:t>
      </w:r>
      <w:r>
        <w:rPr>
          <w:rFonts w:hint="eastAsia"/>
          <w:sz w:val="21"/>
          <w:lang w:val="en-US"/>
        </w:rPr>
        <w:t>分；</w:t>
      </w:r>
      <w:r>
        <w:rPr>
          <w:sz w:val="21"/>
        </w:rPr>
        <w:t>若探测器接触在黑洞</w:t>
      </w:r>
      <w:r>
        <w:rPr>
          <w:rFonts w:hint="eastAsia"/>
          <w:sz w:val="21"/>
          <w:lang w:val="en-US"/>
        </w:rPr>
        <w:t>中心</w:t>
      </w:r>
      <w:r>
        <w:rPr>
          <w:sz w:val="21"/>
        </w:rPr>
        <w:t xml:space="preserve">，每个加记 </w:t>
      </w:r>
      <w:r>
        <w:rPr>
          <w:rFonts w:hint="eastAsia"/>
          <w:sz w:val="21"/>
          <w:lang w:val="en-US"/>
        </w:rPr>
        <w:t>3</w:t>
      </w:r>
      <w:r>
        <w:rPr>
          <w:sz w:val="21"/>
        </w:rPr>
        <w:t>0分。若同时接触两个区域，则以最高一项得分计算。</w:t>
      </w:r>
    </w:p>
    <w:p w14:paraId="41B53A9F" w14:textId="77777777" w:rsidR="00182BDE" w:rsidRDefault="00000000">
      <w:pPr>
        <w:pStyle w:val="a6"/>
        <w:tabs>
          <w:tab w:val="left" w:pos="790"/>
        </w:tabs>
        <w:spacing w:line="265" w:lineRule="exact"/>
        <w:ind w:left="259" w:firstLine="0"/>
        <w:jc w:val="both"/>
      </w:pPr>
      <w:r>
        <w:t xml:space="preserve"> </w:t>
      </w:r>
    </w:p>
    <w:p w14:paraId="6096C2F9" w14:textId="77777777" w:rsidR="00182BDE" w:rsidRDefault="00000000">
      <w:pPr>
        <w:pStyle w:val="a6"/>
        <w:numPr>
          <w:ilvl w:val="0"/>
          <w:numId w:val="11"/>
        </w:numPr>
        <w:tabs>
          <w:tab w:val="left" w:pos="790"/>
        </w:tabs>
        <w:spacing w:before="1" w:after="6" w:line="364" w:lineRule="auto"/>
        <w:ind w:right="425" w:firstLine="0"/>
        <w:rPr>
          <w:sz w:val="21"/>
        </w:rPr>
      </w:pPr>
      <w:r>
        <w:rPr>
          <w:spacing w:val="-3"/>
          <w:sz w:val="21"/>
        </w:rPr>
        <w:t>机器人拾取及投</w:t>
      </w:r>
      <w:r>
        <w:rPr>
          <w:rFonts w:hint="eastAsia"/>
          <w:spacing w:val="-3"/>
          <w:sz w:val="21"/>
          <w:lang w:val="en-US"/>
        </w:rPr>
        <w:t>送或运</w:t>
      </w:r>
      <w:r>
        <w:rPr>
          <w:spacing w:val="-3"/>
          <w:sz w:val="21"/>
        </w:rPr>
        <w:t>送探测器的全程，不得接触黑洞区域，否则视为无效。</w:t>
      </w:r>
      <w:r>
        <w:rPr>
          <w:sz w:val="21"/>
        </w:rPr>
        <w:t xml:space="preserve"> </w:t>
      </w:r>
    </w:p>
    <w:p w14:paraId="12C2A2CD" w14:textId="77777777" w:rsidR="00182BDE" w:rsidRDefault="0068141C">
      <w:pPr>
        <w:ind w:left="257"/>
        <w:rPr>
          <w:sz w:val="20"/>
        </w:rPr>
      </w:pPr>
      <w:r>
        <w:rPr>
          <w:sz w:val="20"/>
        </w:rPr>
      </w:r>
      <w:r>
        <w:rPr>
          <w:sz w:val="20"/>
        </w:rPr>
        <w:pict w14:anchorId="554FB9D5">
          <v:group id="_x0000_s2137" alt="" style="width:160.7pt;height:101.45pt;mso-position-horizontal-relative:char;mso-position-vertical-relative:line" coordsize="3214,2029">
            <v:shape id="_x0000_s2138" type="#_x0000_t75" alt="" style="position:absolute;left:725;top:44;width:2488;height:1984">
              <v:imagedata r:id="rId14" o:title=""/>
            </v:shape>
            <v:shape id="_x0000_s2139" alt="" style="position:absolute;left:2;top:1487;width:1301;height:510" coordorigin="3,1488" coordsize="1301,510" o:spt="100" adj="0,,0" path="m934,1488r-846,l54,1494r-27,18l9,1539r-6,34l3,1912r6,34l27,1973r27,18l88,1997r846,l967,1991r27,-18l1012,1946r7,-34l1019,1700r250,-127l1019,1573r-7,-34l994,1512r-27,-18l934,1488xm1303,1555r-284,18l1269,1573r34,-18xe" stroked="f">
              <v:stroke joinstyle="round"/>
              <v:formulas/>
              <v:path arrowok="t" o:connecttype="segments"/>
            </v:shape>
            <v:shape id="_x0000_s2140" alt="" style="position:absolute;left:2;top:1487;width:1301;height:510" coordorigin="3,1488" coordsize="1301,510" path="m3,1573r6,-34l27,1512r27,-18l88,1488r507,l849,1488r85,l967,1494r27,18l1012,1539r7,34l1303,1555r-284,145l1019,1912r-7,34l994,1973r-27,18l934,1997r-85,l595,1997r-507,l54,1991,27,1973,9,1946,3,1912r,-212l3,1573xe" filled="f" strokeweight=".25pt">
              <v:path arrowok="t"/>
            </v:shape>
            <v:shape id="_x0000_s2141" alt="" style="position:absolute;left:216;top:793;width:1222;height:510" coordorigin="216,793" coordsize="1222,510" path="m1134,793r-833,l268,800r-27,18l223,845r-7,33l216,1218r7,34l241,1279r27,18l301,1303r833,l1168,1297r27,-18l1213,1252r6,-34l1219,1006r219,-8l1219,878r-6,-33l1195,818r-27,-18l1134,793xe" stroked="f">
              <v:path arrowok="t"/>
            </v:shape>
            <v:shape id="_x0000_s2142" alt="" style="position:absolute;left:216;top:793;width:1222;height:510" coordorigin="216,793" coordsize="1222,510" path="m216,878r7,-33l241,818r27,-18l301,793r500,l1052,793r82,l1168,800r27,18l1213,845r6,33l1438,998r-219,8l1219,1218r-6,34l1195,1279r-27,18l1134,1303r-82,l801,1303r-500,l268,1297r-27,-18l223,1252r-7,-34l216,1006r,-128xe" filled="f" strokeweight=".25pt">
              <v:path arrowok="t"/>
            </v:shape>
            <v:shape id="_x0000_s2143" alt="" style="position:absolute;left:362;top:2;width:1621;height:890" coordorigin="363,3" coordsize="1621,890" o:spt="100" adj="0,,0" path="m1198,513r-250,l1983,892,1198,513xm1281,3l448,3,414,9,387,27,369,54r-6,34l363,428r6,33l387,488r27,18l448,513r833,l1314,506r27,-18l1359,461r7,-33l1366,88r-7,-34l1341,27,1314,9,1281,3xe" stroked="f">
              <v:stroke joinstyle="round"/>
              <v:formulas/>
              <v:path arrowok="t" o:connecttype="segments"/>
            </v:shape>
            <v:shape id="_x0000_s2144" alt="" style="position:absolute;left:362;top:2;width:1621;height:890" coordorigin="363,3" coordsize="1621,890" path="m363,88r6,-34l387,27,414,9,448,3r500,l1198,3r83,l1314,9r27,18l1359,54r7,34l1366,300r,128l1359,461r-18,27l1314,506r-33,7l1198,513r785,379l948,513r-500,l414,506,387,488,369,461r-6,-33l363,300r,-212xe" filled="f" strokeweight=".25pt">
              <v:path arrowok="t"/>
            </v:shape>
            <v:shape id="_x0000_s2145" type="#_x0000_t202" alt="" style="position:absolute;left:540;top:178;width:664;height:161;mso-wrap-style:square;v-text-anchor:top" filled="f" stroked="f">
              <v:textbox inset="0,0,0,0">
                <w:txbxContent>
                  <w:p w14:paraId="70B6B943" w14:textId="77777777" w:rsidR="00182BDE" w:rsidRDefault="00000000">
                    <w:pPr>
                      <w:spacing w:line="161" w:lineRule="exact"/>
                      <w:rPr>
                        <w:b/>
                        <w:sz w:val="16"/>
                      </w:rPr>
                    </w:pPr>
                    <w:r>
                      <w:rPr>
                        <w:b/>
                        <w:sz w:val="16"/>
                      </w:rPr>
                      <w:t>黑洞中心</w:t>
                    </w:r>
                  </w:p>
                </w:txbxContent>
              </v:textbox>
            </v:shape>
            <v:shape id="_x0000_s2146" type="#_x0000_t202" alt="" style="position:absolute;left:394;top:970;width:664;height:161;mso-wrap-style:square;v-text-anchor:top" filled="f" stroked="f">
              <v:textbox inset="0,0,0,0">
                <w:txbxContent>
                  <w:p w14:paraId="47E3AD74" w14:textId="77777777" w:rsidR="00182BDE" w:rsidRDefault="00000000">
                    <w:pPr>
                      <w:spacing w:line="161" w:lineRule="exact"/>
                      <w:rPr>
                        <w:b/>
                        <w:sz w:val="16"/>
                      </w:rPr>
                    </w:pPr>
                    <w:r>
                      <w:rPr>
                        <w:b/>
                        <w:sz w:val="16"/>
                      </w:rPr>
                      <w:t>黑洞视界</w:t>
                    </w:r>
                  </w:p>
                </w:txbxContent>
              </v:textbox>
            </v:shape>
            <v:shape id="_x0000_s2147" type="#_x0000_t202" alt="" style="position:absolute;left:187;top:1664;width:664;height:161;mso-wrap-style:square;v-text-anchor:top" filled="f" stroked="f">
              <v:textbox inset="0,0,0,0">
                <w:txbxContent>
                  <w:p w14:paraId="0ED8C26F" w14:textId="77777777" w:rsidR="00182BDE" w:rsidRDefault="00000000">
                    <w:pPr>
                      <w:spacing w:line="161" w:lineRule="exact"/>
                      <w:rPr>
                        <w:b/>
                        <w:sz w:val="16"/>
                      </w:rPr>
                    </w:pPr>
                    <w:r>
                      <w:rPr>
                        <w:b/>
                        <w:sz w:val="16"/>
                      </w:rPr>
                      <w:t>黑洞边缘</w:t>
                    </w:r>
                  </w:p>
                </w:txbxContent>
              </v:textbox>
            </v:shape>
            <w10:anchorlock/>
          </v:group>
        </w:pict>
      </w:r>
      <w:r w:rsidR="00000000">
        <w:rPr>
          <w:rFonts w:ascii="Times New Roman"/>
          <w:spacing w:val="36"/>
          <w:sz w:val="20"/>
        </w:rPr>
        <w:t xml:space="preserve"> </w:t>
      </w:r>
      <w:r>
        <w:rPr>
          <w:spacing w:val="36"/>
          <w:position w:val="3"/>
          <w:sz w:val="20"/>
        </w:rPr>
      </w:r>
      <w:r>
        <w:rPr>
          <w:spacing w:val="36"/>
          <w:position w:val="3"/>
          <w:sz w:val="20"/>
        </w:rPr>
        <w:pict w14:anchorId="7D6DCBE4">
          <v:group id="_x0000_s2129" alt="" style="width:230.15pt;height:99.2pt;mso-position-horizontal-relative:char;mso-position-vertical-relative:line" coordsize="4603,1984">
            <v:shape id="_x0000_s2130" type="#_x0000_t75" alt="" style="position:absolute;top:244;width:2440;height:1458">
              <v:imagedata r:id="rId15" o:title=""/>
            </v:shape>
            <v:shape id="_x0000_s2131" type="#_x0000_t75" alt="" style="position:absolute;left:2490;width:1740;height:1984">
              <v:imagedata r:id="rId16" o:title=""/>
            </v:shape>
            <v:shape id="_x0000_s2132" type="#_x0000_t75" alt="" style="position:absolute;left:3411;top:797;width:285;height:285">
              <v:imagedata r:id="rId17" o:title=""/>
            </v:shape>
            <v:shape id="_x0000_s2133" type="#_x0000_t75" alt="" style="position:absolute;left:3406;top:792;width:295;height:295">
              <v:imagedata r:id="rId18" o:title=""/>
            </v:shape>
            <v:shape id="_x0000_s2134" alt="" style="position:absolute;left:3622;top:119;width:978;height:792" coordorigin="3623,119" coordsize="978,792" o:spt="100" adj="0,,0" path="m4108,629r-211,l3623,911,4108,629xm4515,119r-673,l3809,126r-27,18l3764,171r-7,33l3757,544r7,33l3782,604r27,18l3842,629r673,l4548,622r27,-18l4593,577r7,-33l4600,204r-7,-33l4575,144r-27,-18l4515,119xe" stroked="f">
              <v:stroke joinstyle="round"/>
              <v:formulas/>
              <v:path arrowok="t" o:connecttype="segments"/>
            </v:shape>
            <v:shape id="_x0000_s2135" alt="" style="position:absolute;left:3622;top:119;width:978;height:792" coordorigin="3623,119" coordsize="978,792" path="m3757,204r7,-33l3782,144r27,-18l3842,119r55,l4108,119r407,l4548,126r27,18l4593,171r7,33l4600,416r,128l4593,577r-18,27l4548,622r-33,7l4108,629,3623,911,3897,629r-55,l3809,622r-27,-18l3764,577r-7,-33l3757,416r,-212xe" filled="f" strokeweight=".25pt">
              <v:path arrowok="t"/>
            </v:shape>
            <v:shape id="_x0000_s2136" type="#_x0000_t202" alt="" style="position:absolute;left:3939;top:294;width:503;height:161;mso-wrap-style:square;v-text-anchor:top" filled="f" stroked="f">
              <v:textbox inset="0,0,0,0">
                <w:txbxContent>
                  <w:p w14:paraId="3ED88641" w14:textId="77777777" w:rsidR="00182BDE" w:rsidRDefault="00000000">
                    <w:pPr>
                      <w:spacing w:line="161" w:lineRule="exact"/>
                      <w:rPr>
                        <w:b/>
                        <w:sz w:val="16"/>
                      </w:rPr>
                    </w:pPr>
                    <w:r>
                      <w:rPr>
                        <w:b/>
                        <w:sz w:val="16"/>
                      </w:rPr>
                      <w:t>探测器</w:t>
                    </w:r>
                  </w:p>
                </w:txbxContent>
              </v:textbox>
            </v:shape>
            <w10:anchorlock/>
          </v:group>
        </w:pict>
      </w:r>
    </w:p>
    <w:p w14:paraId="4FEC4BDE" w14:textId="77777777" w:rsidR="00182BDE" w:rsidRDefault="0068141C">
      <w:pPr>
        <w:pStyle w:val="a3"/>
        <w:spacing w:before="2"/>
        <w:ind w:left="0"/>
        <w:rPr>
          <w:sz w:val="8"/>
        </w:rPr>
      </w:pPr>
      <w:r>
        <w:pict w14:anchorId="7BDC78AF">
          <v:group id="_x0000_s2118" alt="" style="position:absolute;margin-left:90.6pt;margin-top:7.15pt;width:378.35pt;height:104.85pt;z-index:-251653120;mso-position-horizontal-relative:page" coordorigin="1813,144" coordsize="7567,2097">
            <v:shape id="_x0000_s2119" type="#_x0000_t75" alt="" style="position:absolute;left:2526;top:143;width:6853;height:1983">
              <v:imagedata r:id="rId19" o:title=""/>
            </v:shape>
            <v:shape id="_x0000_s2120" alt="" style="position:absolute;left:1815;top:1024;width:1794;height:1034" coordorigin="1815,1024" coordsize="1794,1034" o:spt="100" adj="0,,0" path="m2915,1473r-1002,l1875,1481r-31,21l1823,1532r-8,38l1815,1960r8,38l1844,2029r31,21l1913,2058r1002,l2953,2050r31,-21l3005,1998r8,-38l3013,1570r-8,-38l2984,1502r-31,-21l2915,1473xm3608,1024l2514,1473r299,l3608,1024xe" stroked="f">
              <v:stroke joinstyle="round"/>
              <v:formulas/>
              <v:path arrowok="t" o:connecttype="segments"/>
            </v:shape>
            <v:shape id="_x0000_s2121" alt="" style="position:absolute;left:1815;top:1024;width:1794;height:1034" coordorigin="1815,1024" coordsize="1794,1034" path="m1815,1570r8,-38l1844,1502r31,-21l1913,1473r601,l3608,1024r-795,449l2915,1473r38,8l2984,1502r21,30l3013,1570r,147l3013,1960r-8,38l2984,2029r-31,21l2915,2058r-102,l2514,2058r-601,l1875,2050r-31,-21l1823,1998r-8,-38l1815,1717r,-147xe" filled="f" strokeweight=".25pt">
              <v:path arrowok="t"/>
            </v:shape>
            <v:shape id="_x0000_s2122" alt="" style="position:absolute;left:4755;top:904;width:1198;height:1214" coordorigin="4755,904" coordsize="1198,1214" o:spt="100" adj="0,,0" path="m5855,1533r-1002,l4815,1541r-31,21l4763,1592r-8,38l4755,2020r8,38l4784,2089r31,21l4853,2118r1002,l5893,2110r31,-21l5945,2058r8,-38l5953,1630r-8,-38l5924,1562r-31,-21l5855,1533xm5783,904r-329,629l5753,1533r30,-629xe" stroked="f">
              <v:stroke joinstyle="round"/>
              <v:formulas/>
              <v:path arrowok="t" o:connecttype="segments"/>
            </v:shape>
            <v:shape id="_x0000_s2123" alt="" style="position:absolute;left:4755;top:904;width:1198;height:1214" coordorigin="4755,904" coordsize="1198,1214" path="m4755,1630r8,-38l4784,1562r31,-21l4853,1533r601,l5783,904r-30,629l5855,1533r38,8l5924,1562r21,30l5953,1630r,147l5953,2020r-8,38l5924,2089r-31,21l5855,2118r-102,l5454,2118r-601,l4815,2110r-31,-21l4763,2058r-8,-38l4755,1777r,-147xe" filled="f" strokeweight=".25pt">
              <v:path arrowok="t"/>
            </v:shape>
            <v:shape id="_x0000_s2124" alt="" style="position:absolute;left:7050;top:1069;width:1198;height:1169" coordorigin="7050,1069" coordsize="1198,1169" o:spt="100" adj="0,,0" path="m8150,1653r-1002,l7110,1661r-31,21l7058,1712r-8,38l7050,2140r8,38l7079,2209r31,21l7148,2238r1002,l8188,2230r31,-21l8240,2178r8,-38l8248,1750r-8,-38l8219,1682r-31,-21l8150,1653xm7988,1069r-239,584l8048,1653r-60,-584xe" stroked="f">
              <v:stroke joinstyle="round"/>
              <v:formulas/>
              <v:path arrowok="t" o:connecttype="segments"/>
            </v:shape>
            <v:shape id="_x0000_s2125" alt="" style="position:absolute;left:7050;top:1069;width:1198;height:1169" coordorigin="7050,1069" coordsize="1198,1169" path="m7050,1750r8,-38l7079,1682r31,-21l7148,1653r601,l7988,1069r60,584l8150,1653r38,8l8219,1682r21,30l8248,1750r,147l8248,2140r-8,38l8219,2209r-31,21l8150,2238r-102,l7749,2238r-601,l7110,2230r-31,-21l7058,2178r-8,-38l7050,1897r,-147xe" filled="f" strokeweight=".25pt">
              <v:path arrowok="t"/>
            </v:shape>
            <v:shape id="_x0000_s2126" type="#_x0000_t202" alt="" style="position:absolute;left:2011;top:1601;width:824;height:360;mso-wrap-style:square;v-text-anchor:top" filled="f" stroked="f">
              <v:textbox inset="0,0,0,0">
                <w:txbxContent>
                  <w:p w14:paraId="7986E67E" w14:textId="77777777" w:rsidR="00182BDE" w:rsidRDefault="00000000">
                    <w:pPr>
                      <w:spacing w:line="180" w:lineRule="exact"/>
                      <w:rPr>
                        <w:b/>
                        <w:sz w:val="16"/>
                      </w:rPr>
                    </w:pPr>
                    <w:r>
                      <w:rPr>
                        <w:b/>
                        <w:sz w:val="16"/>
                      </w:rPr>
                      <w:t>探测器位于</w:t>
                    </w:r>
                  </w:p>
                  <w:p w14:paraId="47455860" w14:textId="77777777" w:rsidR="00182BDE" w:rsidRDefault="00000000">
                    <w:pPr>
                      <w:spacing w:line="180" w:lineRule="exact"/>
                      <w:ind w:left="79"/>
                      <w:rPr>
                        <w:b/>
                        <w:sz w:val="16"/>
                      </w:rPr>
                    </w:pPr>
                    <w:r>
                      <w:rPr>
                        <w:b/>
                        <w:sz w:val="16"/>
                      </w:rPr>
                      <w:t>黑洞中心</w:t>
                    </w:r>
                  </w:p>
                </w:txbxContent>
              </v:textbox>
            </v:shape>
            <v:shape id="_x0000_s2127" type="#_x0000_t202" alt="" style="position:absolute;left:4952;top:1661;width:824;height:360;mso-wrap-style:square;v-text-anchor:top" filled="f" stroked="f">
              <v:textbox inset="0,0,0,0">
                <w:txbxContent>
                  <w:p w14:paraId="4BE6BE9B" w14:textId="77777777" w:rsidR="00182BDE" w:rsidRDefault="00000000">
                    <w:pPr>
                      <w:spacing w:line="180" w:lineRule="exact"/>
                      <w:rPr>
                        <w:b/>
                        <w:sz w:val="16"/>
                      </w:rPr>
                    </w:pPr>
                    <w:r>
                      <w:rPr>
                        <w:b/>
                        <w:sz w:val="16"/>
                      </w:rPr>
                      <w:t>探测器位于</w:t>
                    </w:r>
                  </w:p>
                  <w:p w14:paraId="6E2B0B9C" w14:textId="77777777" w:rsidR="00182BDE" w:rsidRDefault="00000000">
                    <w:pPr>
                      <w:spacing w:line="180" w:lineRule="exact"/>
                      <w:ind w:left="79"/>
                      <w:rPr>
                        <w:b/>
                        <w:sz w:val="16"/>
                      </w:rPr>
                    </w:pPr>
                    <w:r>
                      <w:rPr>
                        <w:b/>
                        <w:sz w:val="16"/>
                      </w:rPr>
                      <w:t>黑洞视界</w:t>
                    </w:r>
                  </w:p>
                </w:txbxContent>
              </v:textbox>
            </v:shape>
            <v:shape id="_x0000_s2128" type="#_x0000_t202" alt="" style="position:absolute;left:7247;top:1781;width:824;height:361;mso-wrap-style:square;v-text-anchor:top" filled="f" stroked="f">
              <v:textbox inset="0,0,0,0">
                <w:txbxContent>
                  <w:p w14:paraId="56F7E3EC" w14:textId="77777777" w:rsidR="00182BDE" w:rsidRDefault="00000000">
                    <w:pPr>
                      <w:spacing w:line="180" w:lineRule="exact"/>
                      <w:rPr>
                        <w:b/>
                        <w:sz w:val="16"/>
                      </w:rPr>
                    </w:pPr>
                    <w:r>
                      <w:rPr>
                        <w:b/>
                        <w:sz w:val="16"/>
                      </w:rPr>
                      <w:t>探测器位于</w:t>
                    </w:r>
                  </w:p>
                  <w:p w14:paraId="7EEFA701" w14:textId="77777777" w:rsidR="00182BDE" w:rsidRDefault="00000000">
                    <w:pPr>
                      <w:spacing w:line="180" w:lineRule="exact"/>
                      <w:ind w:left="79"/>
                      <w:rPr>
                        <w:b/>
                        <w:sz w:val="16"/>
                      </w:rPr>
                    </w:pPr>
                    <w:r>
                      <w:rPr>
                        <w:b/>
                        <w:sz w:val="16"/>
                      </w:rPr>
                      <w:t>黑洞边缘</w:t>
                    </w:r>
                  </w:p>
                </w:txbxContent>
              </v:textbox>
            </v:shape>
            <w10:wrap type="topAndBottom" anchorx="page"/>
          </v:group>
        </w:pict>
      </w:r>
    </w:p>
    <w:p w14:paraId="372762BC" w14:textId="77777777" w:rsidR="00182BDE" w:rsidRDefault="00000000">
      <w:pPr>
        <w:spacing w:before="45"/>
        <w:ind w:left="992" w:right="1057"/>
        <w:jc w:val="center"/>
        <w:rPr>
          <w:b/>
          <w:sz w:val="18"/>
        </w:rPr>
      </w:pPr>
      <w:r>
        <w:rPr>
          <w:b/>
          <w:sz w:val="18"/>
        </w:rPr>
        <w:t>图示：黑洞区域、探测器样式、及任务完成状态示意图</w:t>
      </w:r>
      <w:r>
        <w:rPr>
          <w:b/>
          <w:w w:val="99"/>
          <w:sz w:val="18"/>
        </w:rPr>
        <w:t xml:space="preserve"> </w:t>
      </w:r>
    </w:p>
    <w:p w14:paraId="7D038D07" w14:textId="77777777" w:rsidR="00182BDE" w:rsidRDefault="00182BDE">
      <w:pPr>
        <w:pStyle w:val="a3"/>
        <w:spacing w:before="2"/>
        <w:ind w:left="0"/>
        <w:rPr>
          <w:b/>
          <w:sz w:val="12"/>
        </w:rPr>
      </w:pPr>
    </w:p>
    <w:p w14:paraId="0C46315E" w14:textId="77777777" w:rsidR="00182BDE" w:rsidRDefault="00000000">
      <w:pPr>
        <w:pStyle w:val="4"/>
        <w:numPr>
          <w:ilvl w:val="2"/>
          <w:numId w:val="6"/>
        </w:numPr>
        <w:tabs>
          <w:tab w:val="left" w:pos="791"/>
        </w:tabs>
        <w:spacing w:before="71"/>
        <w:ind w:left="790" w:hanging="531"/>
      </w:pPr>
      <w:r>
        <w:rPr>
          <w:spacing w:val="-1"/>
        </w:rPr>
        <w:t>舱门展开</w:t>
      </w:r>
      <w:r>
        <w:rPr>
          <w:rFonts w:hint="eastAsia"/>
          <w:spacing w:val="-1"/>
        </w:rPr>
        <w:t>（</w:t>
      </w:r>
      <w:r>
        <w:rPr>
          <w:rFonts w:hint="eastAsia"/>
          <w:spacing w:val="-1"/>
          <w:lang w:val="en-US"/>
        </w:rPr>
        <w:t>附加任务</w:t>
      </w:r>
      <w:r>
        <w:rPr>
          <w:rFonts w:hint="eastAsia"/>
          <w:spacing w:val="-1"/>
        </w:rPr>
        <w:t>）</w:t>
      </w:r>
      <w:r>
        <w:rPr>
          <w:w w:val="99"/>
        </w:rPr>
        <w:t xml:space="preserve"> </w:t>
      </w:r>
    </w:p>
    <w:p w14:paraId="7BE0A54F" w14:textId="77777777" w:rsidR="00182BDE" w:rsidRDefault="00182BDE">
      <w:pPr>
        <w:sectPr w:rsidR="00182BDE">
          <w:pgSz w:w="11910" w:h="16840"/>
          <w:pgMar w:top="1380" w:right="1380" w:bottom="280" w:left="1540" w:header="720" w:footer="720" w:gutter="0"/>
          <w:cols w:space="720"/>
        </w:sectPr>
      </w:pPr>
    </w:p>
    <w:p w14:paraId="7432B072" w14:textId="77777777" w:rsidR="00182BDE" w:rsidRDefault="00000000">
      <w:pPr>
        <w:pStyle w:val="a6"/>
        <w:numPr>
          <w:ilvl w:val="0"/>
          <w:numId w:val="12"/>
        </w:numPr>
        <w:tabs>
          <w:tab w:val="left" w:pos="790"/>
        </w:tabs>
        <w:spacing w:before="43"/>
        <w:ind w:hanging="530"/>
        <w:rPr>
          <w:sz w:val="21"/>
        </w:rPr>
      </w:pPr>
      <w:r>
        <w:rPr>
          <w:spacing w:val="-3"/>
          <w:sz w:val="21"/>
        </w:rPr>
        <w:lastRenderedPageBreak/>
        <w:t>任务模型由舱门、操作杆、飞船、平台组成，飞船设置于舱门内。</w:t>
      </w:r>
      <w:r>
        <w:rPr>
          <w:sz w:val="21"/>
        </w:rPr>
        <w:t xml:space="preserve"> </w:t>
      </w:r>
    </w:p>
    <w:p w14:paraId="57A80338" w14:textId="77777777" w:rsidR="00182BDE" w:rsidRDefault="00000000">
      <w:pPr>
        <w:pStyle w:val="a6"/>
        <w:numPr>
          <w:ilvl w:val="0"/>
          <w:numId w:val="12"/>
        </w:numPr>
        <w:tabs>
          <w:tab w:val="left" w:pos="790"/>
        </w:tabs>
        <w:spacing w:before="139"/>
        <w:ind w:hanging="530"/>
        <w:rPr>
          <w:sz w:val="21"/>
        </w:rPr>
      </w:pPr>
      <w:r>
        <w:rPr>
          <w:spacing w:val="-3"/>
          <w:sz w:val="21"/>
        </w:rPr>
        <w:t>机器人需要向上推动操作杆展开舱门，使平台上的飞船升起。</w:t>
      </w:r>
      <w:r>
        <w:rPr>
          <w:sz w:val="21"/>
        </w:rPr>
        <w:t xml:space="preserve"> </w:t>
      </w:r>
    </w:p>
    <w:p w14:paraId="63905448" w14:textId="77777777" w:rsidR="00182BDE" w:rsidRDefault="00000000">
      <w:pPr>
        <w:pStyle w:val="a6"/>
        <w:numPr>
          <w:ilvl w:val="0"/>
          <w:numId w:val="12"/>
        </w:numPr>
        <w:tabs>
          <w:tab w:val="left" w:pos="790"/>
        </w:tabs>
        <w:spacing w:before="139"/>
        <w:ind w:hanging="530"/>
        <w:rPr>
          <w:sz w:val="21"/>
        </w:rPr>
      </w:pPr>
      <w:r>
        <w:rPr>
          <w:spacing w:val="-6"/>
          <w:sz w:val="21"/>
        </w:rPr>
        <w:t xml:space="preserve">飞船顶端高于舱门，且始终与平台顶面保持接触，记 </w:t>
      </w:r>
      <w:r>
        <w:rPr>
          <w:sz w:val="21"/>
        </w:rPr>
        <w:t>60</w:t>
      </w:r>
      <w:r>
        <w:rPr>
          <w:spacing w:val="-19"/>
          <w:sz w:val="21"/>
        </w:rPr>
        <w:t xml:space="preserve"> 分。</w:t>
      </w:r>
      <w:r>
        <w:rPr>
          <w:sz w:val="21"/>
        </w:rPr>
        <w:t xml:space="preserve"> </w:t>
      </w:r>
    </w:p>
    <w:p w14:paraId="32FE3F4D" w14:textId="77777777" w:rsidR="00182BDE" w:rsidRDefault="0068141C">
      <w:pPr>
        <w:pStyle w:val="a3"/>
        <w:spacing w:before="11"/>
        <w:ind w:left="0"/>
        <w:rPr>
          <w:sz w:val="7"/>
        </w:rPr>
      </w:pPr>
      <w:r>
        <w:pict w14:anchorId="551A2D7E">
          <v:group id="_x0000_s2110" alt="" style="position:absolute;margin-left:152.1pt;margin-top:6.95pt;width:142.6pt;height:107.7pt;z-index:-251651072;mso-position-horizontal-relative:page" coordorigin="3043,140" coordsize="2852,2154">
            <v:shape id="_x0000_s2111" type="#_x0000_t75" alt="" style="position:absolute;left:3740;top:139;width:2154;height:2154">
              <v:imagedata r:id="rId20" o:title=""/>
            </v:shape>
            <v:shape id="_x0000_s2112" alt="" style="position:absolute;left:3045;top:287;width:1256;height:522" coordorigin="3045,287" coordsize="1256,522" o:spt="100" adj="0,,0" path="m4068,712r-308,l4300,808,4068,712xm3675,287r-545,l3097,294r-27,18l3052,339r-7,33l3045,712r7,33l3070,772r27,18l3130,797r545,l3708,790r27,-18l3753,745r7,-33l4068,712,3760,584r,-212l3753,339r-18,-27l3708,294r-33,-7xe" stroked="f">
              <v:stroke joinstyle="round"/>
              <v:formulas/>
              <v:path arrowok="t" o:connecttype="segments"/>
            </v:shape>
            <v:shape id="_x0000_s2113" alt="" style="position:absolute;left:3045;top:287;width:1256;height:522" coordorigin="3045,287" coordsize="1256,522" path="m3045,372r7,-33l3070,312r27,-18l3130,287r332,l3641,287r34,l3708,294r27,18l3753,339r7,33l3760,584r540,224l3760,712r-7,33l3735,772r-27,18l3675,797r-34,l3462,797r-332,l3097,790r-27,-18l3052,745r-7,-33l3045,584r,-212xe" filled="f" strokeweight=".25pt">
              <v:path arrowok="t"/>
            </v:shape>
            <v:shape id="_x0000_s2114" alt="" style="position:absolute;left:3313;top:1741;width:1831;height:510" coordorigin="3313,1741" coordsize="1831,510" path="m4071,1741r-673,l3365,1748r-27,18l3320,1793r-7,33l3313,2166r7,33l3338,2226r27,18l3398,2251r673,l4104,2244r27,-18l4149,2199r7,-33l4156,1953r988,-60l4156,1826r-7,-33l4131,1766r-27,-18l4071,1741xe" stroked="f">
              <v:path arrowok="t"/>
            </v:shape>
            <v:shape id="_x0000_s2115" alt="" style="position:absolute;left:3313;top:1741;width:1831;height:510" coordorigin="3313,1741" coordsize="1831,510" path="m3313,1826r7,-33l3338,1766r27,-18l3398,1741r407,l4015,1741r56,l4104,1748r27,18l4149,1793r7,33l5144,1893r-988,60l4156,2166r-7,33l4131,2226r-27,18l4071,2251r-56,l3805,2251r-407,l3365,2244r-27,-18l3320,2199r-7,-33l3313,1953r,-127xe" filled="f" strokeweight=".25pt">
              <v:path arrowok="t"/>
            </v:shape>
            <v:shape id="_x0000_s2116" type="#_x0000_t202" alt="" style="position:absolute;left:3240;top:462;width:342;height:161;mso-wrap-style:square;v-text-anchor:top" filled="f" stroked="f">
              <v:textbox inset="0,0,0,0">
                <w:txbxContent>
                  <w:p w14:paraId="10CC5E6A" w14:textId="77777777" w:rsidR="00182BDE" w:rsidRDefault="00000000">
                    <w:pPr>
                      <w:spacing w:line="161" w:lineRule="exact"/>
                      <w:rPr>
                        <w:b/>
                        <w:sz w:val="16"/>
                      </w:rPr>
                    </w:pPr>
                    <w:r>
                      <w:rPr>
                        <w:b/>
                        <w:sz w:val="16"/>
                      </w:rPr>
                      <w:t>舱门</w:t>
                    </w:r>
                  </w:p>
                </w:txbxContent>
              </v:textbox>
            </v:shape>
            <v:shape id="_x0000_s2117" type="#_x0000_t202" alt="" style="position:absolute;left:3494;top:1917;width:503;height:161;mso-wrap-style:square;v-text-anchor:top" filled="f" stroked="f">
              <v:textbox inset="0,0,0,0">
                <w:txbxContent>
                  <w:p w14:paraId="65F06B54" w14:textId="77777777" w:rsidR="00182BDE" w:rsidRDefault="00000000">
                    <w:pPr>
                      <w:spacing w:line="161" w:lineRule="exact"/>
                      <w:rPr>
                        <w:b/>
                        <w:sz w:val="16"/>
                      </w:rPr>
                    </w:pPr>
                    <w:r>
                      <w:rPr>
                        <w:b/>
                        <w:sz w:val="16"/>
                      </w:rPr>
                      <w:t>操作杆</w:t>
                    </w:r>
                  </w:p>
                </w:txbxContent>
              </v:textbox>
            </v:shape>
            <w10:wrap type="topAndBottom" anchorx="page"/>
          </v:group>
        </w:pict>
      </w:r>
      <w:r>
        <w:pict w14:anchorId="621149C4">
          <v:group id="_x0000_s2101" alt="" style="position:absolute;margin-left:300.25pt;margin-top:6.95pt;width:172.65pt;height:109.55pt;z-index:-251650048;mso-position-horizontal-relative:page" coordorigin="6005,140" coordsize="3453,2191">
            <v:shape id="_x0000_s2102" type="#_x0000_t75" alt="" style="position:absolute;left:6005;top:139;width:2154;height:2154">
              <v:imagedata r:id="rId21" o:title=""/>
            </v:shape>
            <v:shape id="_x0000_s2103" alt="" style="position:absolute;left:7070;top:185;width:2385;height:547" coordorigin="7071,185" coordsize="2385,547" o:spt="100" adj="0,,0" path="m9370,185r-1287,l8050,192r-27,18l8005,237r-7,33l7998,482,7071,732,7998,610r1457,l9455,270r-7,-33l9430,210r-27,-18l9370,185xm9455,610r-1457,l8005,643r18,27l8050,688r33,7l9370,695r33,-7l9430,670r18,-27l9455,610xe" stroked="f">
              <v:stroke joinstyle="round"/>
              <v:formulas/>
              <v:path arrowok="t" o:connecttype="segments"/>
            </v:shape>
            <v:shape id="_x0000_s2104" alt="" style="position:absolute;left:7070;top:185;width:2385;height:547" coordorigin="7071,185" coordsize="2385,547" path="m7998,270r7,-33l8023,210r27,-18l8083,185r158,l8605,185r765,l9403,192r27,18l9448,237r7,33l9455,482r,128l9448,643r-18,27l9403,688r-33,7l8605,695r-364,l8083,695r-33,-7l8023,670r-18,-27l7998,610,7071,732,7998,482r,-212xe" filled="f" strokeweight=".25pt">
              <v:path arrowok="t"/>
            </v:shape>
            <v:shape id="_x0000_s2105" alt="" style="position:absolute;left:7104;top:999;width:1588;height:817" coordorigin="7104,999" coordsize="1588,817" o:spt="100" adj="0,,0" path="m7104,999r873,519l7977,1731r7,33l8002,1791r27,18l8062,1816r545,l8640,1809r27,-18l8685,1764r7,-33l8692,1391r-715,l7104,999xm8607,1306r-545,l8029,1313r-27,18l7984,1358r-7,33l8692,1391r-7,-33l8667,1331r-27,-18l8607,1306xe" stroked="f">
              <v:stroke joinstyle="round"/>
              <v:formulas/>
              <v:path arrowok="t" o:connecttype="segments"/>
            </v:shape>
            <v:shape id="_x0000_s2106" alt="" style="position:absolute;left:7104;top:999;width:1588;height:817" coordorigin="7104,999" coordsize="1588,817" path="m7977,1391r7,-33l8002,1331r27,-18l8062,1306r34,l8275,1306r332,l8640,1313r27,18l8685,1358r7,33l8692,1518r,213l8685,1764r-18,27l8640,1809r-33,7l8275,1816r-179,l8062,1816r-33,-7l8002,1791r-18,-27l7977,1731r,-213l7104,999r873,392xe" filled="f" strokeweight=".25pt">
              <v:path arrowok="t"/>
            </v:shape>
            <v:shape id="_x0000_s2107" type="#_x0000_t202" alt="" style="position:absolute;left:8245;top:359;width:985;height:161;mso-wrap-style:square;v-text-anchor:top" filled="f" stroked="f">
              <v:textbox inset="0,0,0,0">
                <w:txbxContent>
                  <w:p w14:paraId="1CE28C5F" w14:textId="77777777" w:rsidR="00182BDE" w:rsidRDefault="00000000">
                    <w:pPr>
                      <w:spacing w:line="161" w:lineRule="exact"/>
                      <w:rPr>
                        <w:b/>
                        <w:sz w:val="16"/>
                      </w:rPr>
                    </w:pPr>
                    <w:r>
                      <w:rPr>
                        <w:b/>
                        <w:sz w:val="16"/>
                      </w:rPr>
                      <w:t>飞船高于舱门</w:t>
                    </w:r>
                  </w:p>
                </w:txbxContent>
              </v:textbox>
            </v:shape>
            <v:shape id="_x0000_s2108" type="#_x0000_t202" alt="" style="position:absolute;left:8173;top:1480;width:342;height:161;mso-wrap-style:square;v-text-anchor:top" filled="f" stroked="f">
              <v:textbox inset="0,0,0,0">
                <w:txbxContent>
                  <w:p w14:paraId="5A9CAD72" w14:textId="77777777" w:rsidR="00182BDE" w:rsidRDefault="00000000">
                    <w:pPr>
                      <w:spacing w:line="161" w:lineRule="exact"/>
                      <w:rPr>
                        <w:b/>
                        <w:sz w:val="16"/>
                      </w:rPr>
                    </w:pPr>
                    <w:r>
                      <w:rPr>
                        <w:b/>
                        <w:sz w:val="16"/>
                      </w:rPr>
                      <w:t>舱门</w:t>
                    </w:r>
                  </w:p>
                </w:txbxContent>
              </v:textbox>
            </v:shape>
            <v:shape id="_x0000_s2109" type="#_x0000_t202" alt="" style="position:absolute;left:8245;top:2119;width:126;height:212;mso-wrap-style:square;v-text-anchor:top" filled="f" stroked="f">
              <v:textbox inset="0,0,0,0">
                <w:txbxContent>
                  <w:p w14:paraId="4D0A364E" w14:textId="77777777" w:rsidR="00182BDE" w:rsidRDefault="00000000">
                    <w:pPr>
                      <w:spacing w:line="211" w:lineRule="exact"/>
                      <w:rPr>
                        <w:sz w:val="21"/>
                      </w:rPr>
                    </w:pPr>
                    <w:r>
                      <w:rPr>
                        <w:sz w:val="21"/>
                      </w:rPr>
                      <w:t xml:space="preserve"> </w:t>
                    </w:r>
                  </w:p>
                </w:txbxContent>
              </v:textbox>
            </v:shape>
            <w10:wrap type="topAndBottom" anchorx="page"/>
          </v:group>
        </w:pict>
      </w:r>
    </w:p>
    <w:p w14:paraId="5ECF2B16" w14:textId="77777777" w:rsidR="00182BDE" w:rsidRDefault="00000000">
      <w:pPr>
        <w:spacing w:before="126"/>
        <w:ind w:left="992" w:right="1057"/>
        <w:jc w:val="center"/>
        <w:rPr>
          <w:b/>
          <w:sz w:val="18"/>
        </w:rPr>
      </w:pPr>
      <w:r>
        <w:rPr>
          <w:b/>
          <w:sz w:val="18"/>
        </w:rPr>
        <w:t>图示：舱门展开模型初始及完成状态</w:t>
      </w:r>
      <w:r>
        <w:rPr>
          <w:b/>
          <w:w w:val="99"/>
          <w:sz w:val="18"/>
        </w:rPr>
        <w:t xml:space="preserve"> </w:t>
      </w:r>
    </w:p>
    <w:p w14:paraId="4CB4DB16" w14:textId="77777777" w:rsidR="00182BDE" w:rsidRDefault="00182BDE">
      <w:pPr>
        <w:pStyle w:val="a3"/>
        <w:spacing w:before="11"/>
        <w:ind w:left="0"/>
        <w:rPr>
          <w:b/>
          <w:sz w:val="17"/>
        </w:rPr>
      </w:pPr>
    </w:p>
    <w:p w14:paraId="5145AAA4" w14:textId="77777777" w:rsidR="00182BDE" w:rsidRDefault="00000000">
      <w:pPr>
        <w:pStyle w:val="4"/>
        <w:numPr>
          <w:ilvl w:val="2"/>
          <w:numId w:val="6"/>
        </w:numPr>
        <w:tabs>
          <w:tab w:val="left" w:pos="791"/>
        </w:tabs>
        <w:ind w:left="790" w:hanging="531"/>
      </w:pPr>
      <w:r>
        <w:rPr>
          <w:spacing w:val="-1"/>
        </w:rPr>
        <w:t>物资装载</w:t>
      </w:r>
      <w:r>
        <w:rPr>
          <w:w w:val="99"/>
        </w:rPr>
        <w:t xml:space="preserve"> </w:t>
      </w:r>
      <w:r>
        <w:rPr>
          <w:rFonts w:hint="eastAsia"/>
          <w:w w:val="99"/>
        </w:rPr>
        <w:t>（</w:t>
      </w:r>
      <w:r>
        <w:rPr>
          <w:rFonts w:hint="eastAsia"/>
          <w:w w:val="99"/>
          <w:lang w:val="en-US"/>
        </w:rPr>
        <w:t>附加任务</w:t>
      </w:r>
      <w:r>
        <w:rPr>
          <w:rFonts w:hint="eastAsia"/>
          <w:w w:val="99"/>
        </w:rPr>
        <w:t>）</w:t>
      </w:r>
    </w:p>
    <w:p w14:paraId="78B032A3" w14:textId="77777777" w:rsidR="00182BDE" w:rsidRDefault="00000000">
      <w:pPr>
        <w:pStyle w:val="a6"/>
        <w:numPr>
          <w:ilvl w:val="0"/>
          <w:numId w:val="13"/>
        </w:numPr>
        <w:tabs>
          <w:tab w:val="left" w:pos="790"/>
        </w:tabs>
        <w:spacing w:before="21"/>
        <w:ind w:hanging="530"/>
        <w:rPr>
          <w:sz w:val="21"/>
        </w:rPr>
      </w:pPr>
      <w:r>
        <w:rPr>
          <w:spacing w:val="-3"/>
          <w:sz w:val="21"/>
        </w:rPr>
        <w:t>任务模型由物资、吊钩、操作杆和底板组成。</w:t>
      </w:r>
      <w:r>
        <w:rPr>
          <w:sz w:val="21"/>
        </w:rPr>
        <w:t xml:space="preserve"> </w:t>
      </w:r>
    </w:p>
    <w:p w14:paraId="1A9387FC" w14:textId="77777777" w:rsidR="00182BDE" w:rsidRDefault="00000000">
      <w:pPr>
        <w:pStyle w:val="a6"/>
        <w:numPr>
          <w:ilvl w:val="0"/>
          <w:numId w:val="13"/>
        </w:numPr>
        <w:tabs>
          <w:tab w:val="left" w:pos="790"/>
        </w:tabs>
        <w:spacing w:before="139"/>
        <w:ind w:hanging="530"/>
        <w:rPr>
          <w:sz w:val="21"/>
        </w:rPr>
      </w:pPr>
      <w:r>
        <w:rPr>
          <w:spacing w:val="-3"/>
          <w:sz w:val="21"/>
        </w:rPr>
        <w:t xml:space="preserve">机器人需要向前推动操作杆，使吊钩勾起物资。 </w:t>
      </w:r>
    </w:p>
    <w:p w14:paraId="28D49043" w14:textId="77777777" w:rsidR="00182BDE" w:rsidRDefault="00000000">
      <w:pPr>
        <w:pStyle w:val="a6"/>
        <w:numPr>
          <w:ilvl w:val="0"/>
          <w:numId w:val="13"/>
        </w:numPr>
        <w:tabs>
          <w:tab w:val="left" w:pos="790"/>
        </w:tabs>
        <w:spacing w:before="139"/>
        <w:ind w:hanging="530"/>
        <w:rPr>
          <w:sz w:val="21"/>
        </w:rPr>
      </w:pPr>
      <w:r>
        <w:rPr>
          <w:spacing w:val="-6"/>
          <w:sz w:val="21"/>
        </w:rPr>
        <w:t xml:space="preserve">若物资与吊钩接触，且与底板不接触，记 </w:t>
      </w:r>
      <w:r>
        <w:rPr>
          <w:sz w:val="21"/>
        </w:rPr>
        <w:t>60</w:t>
      </w:r>
      <w:r>
        <w:rPr>
          <w:spacing w:val="-20"/>
          <w:sz w:val="21"/>
        </w:rPr>
        <w:t xml:space="preserve"> 分。 </w:t>
      </w:r>
    </w:p>
    <w:p w14:paraId="7DAF1947" w14:textId="77777777" w:rsidR="00182BDE" w:rsidRDefault="0068141C">
      <w:pPr>
        <w:pStyle w:val="a3"/>
        <w:spacing w:before="10"/>
        <w:ind w:left="0"/>
        <w:rPr>
          <w:sz w:val="7"/>
        </w:rPr>
      </w:pPr>
      <w:r>
        <w:pict w14:anchorId="7C23A62F">
          <v:group id="_x0000_s2085" alt="" style="position:absolute;margin-left:145.1pt;margin-top:6.95pt;width:268.5pt;height:115.6pt;z-index:-251649024;mso-position-horizontal-relative:page" coordorigin="2903,140" coordsize="5370,2312">
            <v:shape id="_x0000_s2086" type="#_x0000_t75" alt="" style="position:absolute;left:3620;top:139;width:2267;height:2266">
              <v:imagedata r:id="rId22" o:title=""/>
            </v:shape>
            <v:shape id="_x0000_s2087" alt="" style="position:absolute;left:4867;top:219;width:843;height:891" coordorigin="4867,219" coordsize="843,891" o:spt="100" adj="0,,0" path="m5570,729r-211,l5653,1110,5570,729xm5625,219r-673,l4919,226r-27,18l4874,271r-7,33l4867,644r7,34l4892,705r27,18l4952,729r673,l5658,723r27,-18l5703,678r7,-34l5710,304r-7,-33l5685,244r-27,-18l5625,219xe" stroked="f">
              <v:stroke joinstyle="round"/>
              <v:formulas/>
              <v:path arrowok="t" o:connecttype="segments"/>
            </v:shape>
            <v:shape id="_x0000_s2088" alt="" style="position:absolute;left:4867;top:219;width:843;height:891" coordorigin="4867,219" coordsize="843,891" path="m4867,304r7,-33l4892,244r27,-18l4952,219r407,l5570,219r55,l5658,226r27,18l5703,271r7,33l5710,517r,127l5703,678r-18,27l5658,723r-33,6l5570,729r83,381l5359,729r-407,l4919,723r-27,-18l4874,678r-7,-34l4867,517r,-213xe" filled="f" strokeweight=".25pt">
              <v:path arrowok="t"/>
            </v:shape>
            <v:shape id="_x0000_s2089" alt="" style="position:absolute;left:2905;top:791;width:1589;height:598" coordorigin="2905,791" coordsize="1589,598" o:spt="100" adj="0,,0" path="m4065,1216r-317,l4494,1389,4065,1216xm3663,791r-673,l2957,798r-27,18l2912,843r-7,33l2905,1216r7,34l2930,1277r27,18l2990,1301r673,l3696,1295r27,-18l3741,1250r7,-34l4065,1216,3748,1089r,-213l3741,843r-18,-27l3696,798r-33,-7xe" stroked="f">
              <v:stroke joinstyle="round"/>
              <v:formulas/>
              <v:path arrowok="t" o:connecttype="segments"/>
            </v:shape>
            <v:shape id="_x0000_s2090" alt="" style="position:absolute;left:2905;top:791;width:1589;height:598" coordorigin="2905,791" coordsize="1589,598" path="m2905,876r7,-33l2930,816r27,-18l2990,791r407,l3607,791r56,l3696,798r27,18l3741,843r7,33l3748,1089r746,300l3748,1216r-7,34l3723,1277r-27,18l3663,1301r-56,l3397,1301r-407,l2957,1295r-27,-18l2912,1250r-7,-34l2905,1089r,-213xe" filled="f" strokeweight=".25pt">
              <v:path arrowok="t"/>
            </v:shape>
            <v:shape id="_x0000_s2091" alt="" style="position:absolute;left:3019;top:1811;width:1181;height:510" coordorigin="3019,1811" coordsize="1181,510" o:spt="100" adj="0,,0" path="m3777,1811r-673,l3071,1818r-27,18l3026,1863r-7,33l3019,2236r7,34l3044,2297r27,18l3104,2321r673,l3810,2315r27,-18l3855,2270r7,-34l3862,2024r265,-128l3862,1896r-7,-33l3837,1836r-27,-18l3777,1811xm4200,1861r-338,35l4127,1896r73,-35xe" stroked="f">
              <v:stroke joinstyle="round"/>
              <v:formulas/>
              <v:path arrowok="t" o:connecttype="segments"/>
            </v:shape>
            <v:shape id="_x0000_s2092" alt="" style="position:absolute;left:3019;top:1811;width:1181;height:510" coordorigin="3019,1811" coordsize="1181,510" path="m3019,1896r7,-33l3044,1836r27,-18l3104,1811r407,l3721,1811r56,l3810,1818r27,18l3855,1863r7,33l4200,1861r-338,163l3862,2236r-7,34l3837,2297r-27,18l3777,2321r-56,l3511,2321r-407,l3071,2315r-27,-18l3026,2270r-7,-34l3019,2024r,-128xe" filled="f" strokeweight=".25pt">
              <v:path arrowok="t"/>
            </v:shape>
            <v:shape id="_x0000_s2093" type="#_x0000_t75" alt="" style="position:absolute;left:6005;top:139;width:2267;height:2266">
              <v:imagedata r:id="rId23" o:title=""/>
            </v:shape>
            <v:shape id="_x0000_s2094" alt="" style="position:absolute;left:5479;top:1491;width:1181;height:510" coordorigin="5479,1491" coordsize="1181,510" o:spt="100" adj="0,,0" path="m6237,1491r-673,l5531,1498r-27,18l5486,1543r-7,33l5479,1916r7,34l5504,1977r27,18l5564,2001r673,l6270,1995r27,-18l6315,1950r7,-34l6322,1704r265,-128l6322,1576r-7,-33l6297,1516r-27,-18l6237,1491xm6660,1541r-338,35l6587,1576r73,-35xe" stroked="f">
              <v:stroke joinstyle="round"/>
              <v:formulas/>
              <v:path arrowok="t" o:connecttype="segments"/>
            </v:shape>
            <v:shape id="_x0000_s2095" alt="" style="position:absolute;left:5479;top:1491;width:1181;height:510" coordorigin="5479,1491" coordsize="1181,510" path="m5479,1576r7,-33l5504,1516r27,-18l5564,1491r407,l6181,1491r56,l6270,1498r27,18l6315,1543r7,33l6660,1541r-338,163l6322,1916r-7,34l6297,1977r-27,18l6237,2001r-56,l5971,2001r-407,l5531,1995r-27,-18l5486,1950r-7,-34l5479,1704r,-128xe" filled="f" strokeweight=".25pt">
              <v:path arrowok="t"/>
            </v:shape>
            <v:shape id="_x0000_s2096" type="#_x0000_t202" alt="" style="position:absolute;left:5048;top:393;width:503;height:161;mso-wrap-style:square;v-text-anchor:top" filled="f" stroked="f">
              <v:textbox inset="0,0,0,0">
                <w:txbxContent>
                  <w:p w14:paraId="6BC8D093" w14:textId="77777777" w:rsidR="00182BDE" w:rsidRDefault="00000000">
                    <w:pPr>
                      <w:spacing w:line="161" w:lineRule="exact"/>
                      <w:rPr>
                        <w:b/>
                        <w:sz w:val="16"/>
                      </w:rPr>
                    </w:pPr>
                    <w:r>
                      <w:rPr>
                        <w:b/>
                        <w:sz w:val="16"/>
                      </w:rPr>
                      <w:t>操作杆</w:t>
                    </w:r>
                  </w:p>
                </w:txbxContent>
              </v:textbox>
            </v:shape>
            <v:shape id="_x0000_s2097" type="#_x0000_t202" alt="" style="position:absolute;left:3166;top:967;width:342;height:161;mso-wrap-style:square;v-text-anchor:top" filled="f" stroked="f">
              <v:textbox inset="0,0,0,0">
                <w:txbxContent>
                  <w:p w14:paraId="37ADBA79" w14:textId="77777777" w:rsidR="00182BDE" w:rsidRDefault="00000000">
                    <w:pPr>
                      <w:spacing w:line="161" w:lineRule="exact"/>
                      <w:rPr>
                        <w:b/>
                        <w:sz w:val="16"/>
                      </w:rPr>
                    </w:pPr>
                    <w:r>
                      <w:rPr>
                        <w:b/>
                        <w:sz w:val="16"/>
                      </w:rPr>
                      <w:t>吊钩</w:t>
                    </w:r>
                  </w:p>
                </w:txbxContent>
              </v:textbox>
            </v:shape>
            <v:shape id="_x0000_s2098" type="#_x0000_t202" alt="" style="position:absolute;left:5739;top:1666;width:342;height:161;mso-wrap-style:square;v-text-anchor:top" filled="f" stroked="f">
              <v:textbox inset="0,0,0,0">
                <w:txbxContent>
                  <w:p w14:paraId="4E64BCE9" w14:textId="77777777" w:rsidR="00182BDE" w:rsidRDefault="00000000">
                    <w:pPr>
                      <w:spacing w:line="161" w:lineRule="exact"/>
                      <w:rPr>
                        <w:b/>
                        <w:sz w:val="16"/>
                      </w:rPr>
                    </w:pPr>
                    <w:r>
                      <w:rPr>
                        <w:b/>
                        <w:sz w:val="16"/>
                      </w:rPr>
                      <w:t>物资</w:t>
                    </w:r>
                  </w:p>
                </w:txbxContent>
              </v:textbox>
            </v:shape>
            <v:shape id="_x0000_s2099" type="#_x0000_t202" alt="" style="position:absolute;left:3278;top:1987;width:342;height:161;mso-wrap-style:square;v-text-anchor:top" filled="f" stroked="f">
              <v:textbox inset="0,0,0,0">
                <w:txbxContent>
                  <w:p w14:paraId="43021062" w14:textId="77777777" w:rsidR="00182BDE" w:rsidRDefault="00000000">
                    <w:pPr>
                      <w:spacing w:line="161" w:lineRule="exact"/>
                      <w:rPr>
                        <w:b/>
                        <w:sz w:val="16"/>
                      </w:rPr>
                    </w:pPr>
                    <w:r>
                      <w:rPr>
                        <w:b/>
                        <w:sz w:val="16"/>
                      </w:rPr>
                      <w:t>底板</w:t>
                    </w:r>
                  </w:p>
                </w:txbxContent>
              </v:textbox>
            </v:shape>
            <v:shape id="_x0000_s2100" type="#_x0000_t202" alt="" style="position:absolute;left:5900;top:2239;width:126;height:212;mso-wrap-style:square;v-text-anchor:top" filled="f" stroked="f">
              <v:textbox inset="0,0,0,0">
                <w:txbxContent>
                  <w:p w14:paraId="1B4DC7F6" w14:textId="77777777" w:rsidR="00182BDE" w:rsidRDefault="00000000">
                    <w:pPr>
                      <w:spacing w:line="211" w:lineRule="exact"/>
                      <w:rPr>
                        <w:sz w:val="21"/>
                      </w:rPr>
                    </w:pPr>
                    <w:r>
                      <w:rPr>
                        <w:sz w:val="21"/>
                      </w:rPr>
                      <w:t xml:space="preserve"> </w:t>
                    </w:r>
                  </w:p>
                </w:txbxContent>
              </v:textbox>
            </v:shape>
            <w10:wrap type="topAndBottom" anchorx="page"/>
          </v:group>
        </w:pict>
      </w:r>
    </w:p>
    <w:p w14:paraId="4169A8D0" w14:textId="77777777" w:rsidR="00182BDE" w:rsidRDefault="00000000">
      <w:pPr>
        <w:spacing w:before="78"/>
        <w:ind w:left="992" w:right="1057"/>
        <w:jc w:val="center"/>
        <w:rPr>
          <w:b/>
          <w:sz w:val="18"/>
        </w:rPr>
      </w:pPr>
      <w:r>
        <w:rPr>
          <w:b/>
          <w:sz w:val="18"/>
        </w:rPr>
        <w:t>图示：物资装载模型初始及完成状态</w:t>
      </w:r>
      <w:r>
        <w:rPr>
          <w:b/>
          <w:w w:val="99"/>
          <w:sz w:val="18"/>
        </w:rPr>
        <w:t xml:space="preserve"> </w:t>
      </w:r>
    </w:p>
    <w:p w14:paraId="0D7DFC52" w14:textId="77777777" w:rsidR="00182BDE" w:rsidRDefault="00182BDE">
      <w:pPr>
        <w:pStyle w:val="a3"/>
        <w:spacing w:before="11"/>
        <w:ind w:left="0"/>
        <w:rPr>
          <w:b/>
          <w:sz w:val="17"/>
        </w:rPr>
      </w:pPr>
    </w:p>
    <w:p w14:paraId="35459794" w14:textId="77777777" w:rsidR="00182BDE" w:rsidRDefault="00000000">
      <w:pPr>
        <w:pStyle w:val="4"/>
        <w:numPr>
          <w:ilvl w:val="2"/>
          <w:numId w:val="6"/>
        </w:numPr>
        <w:tabs>
          <w:tab w:val="left" w:pos="791"/>
        </w:tabs>
        <w:ind w:left="790" w:hanging="531"/>
      </w:pPr>
      <w:r>
        <w:rPr>
          <w:spacing w:val="-1"/>
        </w:rPr>
        <w:t>星舰航行</w:t>
      </w:r>
      <w:r>
        <w:rPr>
          <w:w w:val="99"/>
        </w:rPr>
        <w:t xml:space="preserve"> </w:t>
      </w:r>
    </w:p>
    <w:p w14:paraId="49D4CEAC" w14:textId="77777777" w:rsidR="00182BDE" w:rsidRDefault="00000000">
      <w:pPr>
        <w:pStyle w:val="a6"/>
        <w:numPr>
          <w:ilvl w:val="0"/>
          <w:numId w:val="14"/>
        </w:numPr>
        <w:tabs>
          <w:tab w:val="left" w:pos="790"/>
        </w:tabs>
        <w:spacing w:before="21"/>
        <w:ind w:hanging="530"/>
        <w:rPr>
          <w:sz w:val="21"/>
        </w:rPr>
      </w:pPr>
      <w:r>
        <w:rPr>
          <w:spacing w:val="-3"/>
          <w:sz w:val="21"/>
        </w:rPr>
        <w:t>任务模型由传奇星舰、启动器、控制中心组成。启动器始终面向相邻的轨迹线。</w:t>
      </w:r>
      <w:r>
        <w:rPr>
          <w:sz w:val="21"/>
        </w:rPr>
        <w:t xml:space="preserve"> </w:t>
      </w:r>
    </w:p>
    <w:p w14:paraId="04098863" w14:textId="77777777" w:rsidR="00182BDE" w:rsidRDefault="00000000">
      <w:pPr>
        <w:pStyle w:val="a6"/>
        <w:numPr>
          <w:ilvl w:val="0"/>
          <w:numId w:val="14"/>
        </w:numPr>
        <w:tabs>
          <w:tab w:val="left" w:pos="790"/>
        </w:tabs>
        <w:spacing w:before="139"/>
        <w:ind w:hanging="530"/>
        <w:rPr>
          <w:sz w:val="21"/>
        </w:rPr>
      </w:pPr>
      <w:r>
        <w:rPr>
          <w:spacing w:val="-7"/>
          <w:sz w:val="21"/>
        </w:rPr>
        <w:t xml:space="preserve">传奇星舰模型固定设置于任务区 </w:t>
      </w:r>
      <w:r>
        <w:rPr>
          <w:sz w:val="21"/>
        </w:rPr>
        <w:t>A1</w:t>
      </w:r>
      <w:r>
        <w:rPr>
          <w:spacing w:val="-3"/>
          <w:sz w:val="21"/>
        </w:rPr>
        <w:t>，启动器设置于星舰内。</w:t>
      </w:r>
      <w:r>
        <w:rPr>
          <w:sz w:val="21"/>
        </w:rPr>
        <w:t xml:space="preserve"> </w:t>
      </w:r>
    </w:p>
    <w:p w14:paraId="7CC1E0A7" w14:textId="77777777" w:rsidR="00182BDE" w:rsidRDefault="00000000">
      <w:pPr>
        <w:pStyle w:val="a6"/>
        <w:numPr>
          <w:ilvl w:val="0"/>
          <w:numId w:val="14"/>
        </w:numPr>
        <w:tabs>
          <w:tab w:val="left" w:pos="790"/>
        </w:tabs>
        <w:spacing w:before="140"/>
        <w:ind w:hanging="530"/>
        <w:rPr>
          <w:sz w:val="21"/>
        </w:rPr>
      </w:pPr>
      <w:r>
        <w:rPr>
          <w:spacing w:val="-3"/>
          <w:sz w:val="21"/>
        </w:rPr>
        <w:t>机器人需要使用密钥触碰启动器，使控制中心开启传奇星舰。</w:t>
      </w:r>
      <w:r>
        <w:rPr>
          <w:sz w:val="21"/>
        </w:rPr>
        <w:t xml:space="preserve"> </w:t>
      </w:r>
    </w:p>
    <w:p w14:paraId="34D46AB1" w14:textId="77777777" w:rsidR="00182BDE" w:rsidRDefault="00000000">
      <w:pPr>
        <w:pStyle w:val="a6"/>
        <w:numPr>
          <w:ilvl w:val="0"/>
          <w:numId w:val="14"/>
        </w:numPr>
        <w:tabs>
          <w:tab w:val="left" w:pos="790"/>
        </w:tabs>
        <w:spacing w:before="139"/>
        <w:ind w:hanging="530"/>
        <w:rPr>
          <w:sz w:val="21"/>
        </w:rPr>
      </w:pPr>
      <w:r>
        <w:rPr>
          <w:spacing w:val="-7"/>
          <w:sz w:val="21"/>
        </w:rPr>
        <w:t xml:space="preserve">控制中心亮起运行标志，记 </w:t>
      </w:r>
      <w:r>
        <w:rPr>
          <w:sz w:val="21"/>
        </w:rPr>
        <w:t>60</w:t>
      </w:r>
      <w:r>
        <w:rPr>
          <w:spacing w:val="-20"/>
          <w:sz w:val="21"/>
        </w:rPr>
        <w:t xml:space="preserve"> 分。</w:t>
      </w:r>
      <w:r>
        <w:rPr>
          <w:sz w:val="21"/>
        </w:rPr>
        <w:t xml:space="preserve"> </w:t>
      </w:r>
    </w:p>
    <w:p w14:paraId="540DE43D" w14:textId="77777777" w:rsidR="00182BDE" w:rsidRDefault="0068141C">
      <w:pPr>
        <w:pStyle w:val="a3"/>
        <w:ind w:left="0"/>
        <w:rPr>
          <w:sz w:val="10"/>
        </w:rPr>
      </w:pPr>
      <w:r>
        <w:pict w14:anchorId="0DFFF0F4">
          <v:group id="_x0000_s2079" alt="" style="position:absolute;margin-left:123.65pt;margin-top:8.35pt;width:228.85pt;height:114.85pt;z-index:-251648000;mso-position-horizontal-relative:page" coordorigin="2473,167" coordsize="4577,2297">
            <v:shape id="_x0000_s2080" type="#_x0000_t75" alt="" style="position:absolute;left:2473;top:197;width:2267;height:2267">
              <v:imagedata r:id="rId24" o:title=""/>
            </v:shape>
            <v:shape id="_x0000_s2081" type="#_x0000_t75" alt="" style="position:absolute;left:4783;top:167;width:2267;height:2267">
              <v:imagedata r:id="rId25" o:title=""/>
            </v:shape>
            <v:shape id="_x0000_s2082" alt="" style="position:absolute;left:4738;top:1685;width:1569;height:764" coordorigin="4738,1686" coordsize="1569,764" o:spt="100" adj="0,,0" path="m5505,1924r-680,l4791,1931r-27,19l4745,1978r-7,34l4738,2362r7,34l4764,2424r27,18l4825,2449r680,l5540,2442r27,-18l5586,2396r7,-34l5593,2143r205,-131l5593,2012r-7,-34l5567,1950r-27,-19l5505,1924xm6307,1686r-714,326l5798,2012r509,-326xe" stroked="f">
              <v:stroke joinstyle="round"/>
              <v:formulas/>
              <v:path arrowok="t" o:connecttype="segments"/>
            </v:shape>
            <v:shape id="_x0000_s2083" alt="" style="position:absolute;left:4738;top:1685;width:1569;height:764" coordorigin="4738,1686" coordsize="1569,764" path="m4738,2012r7,-34l4764,1950r27,-19l4825,1924r412,l5450,1924r55,l5540,1931r27,19l5586,1978r7,34l6307,1686r-714,457l5593,2362r-7,34l5567,2424r-27,18l5505,2449r-55,l5237,2449r-412,l4791,2442r-27,-18l4745,2396r-7,-34l4738,2143r,-131xe" filled="f" strokeweight=".25pt">
              <v:path arrowok="t"/>
            </v:shape>
            <v:shape id="_x0000_s2084" type="#_x0000_t202" alt="" style="position:absolute;left:4911;top:2109;width:503;height:161;mso-wrap-style:square;v-text-anchor:top" filled="f" stroked="f">
              <v:textbox inset="0,0,0,0">
                <w:txbxContent>
                  <w:p w14:paraId="2D511638" w14:textId="77777777" w:rsidR="00182BDE" w:rsidRDefault="00000000">
                    <w:pPr>
                      <w:spacing w:line="161" w:lineRule="exact"/>
                      <w:rPr>
                        <w:b/>
                        <w:sz w:val="16"/>
                      </w:rPr>
                    </w:pPr>
                    <w:r>
                      <w:rPr>
                        <w:b/>
                        <w:sz w:val="16"/>
                      </w:rPr>
                      <w:t>启动器</w:t>
                    </w:r>
                  </w:p>
                </w:txbxContent>
              </v:textbox>
            </v:shape>
            <w10:wrap type="topAndBottom" anchorx="page"/>
          </v:group>
        </w:pict>
      </w:r>
      <w:r>
        <w:pict w14:anchorId="51BECBB4">
          <v:group id="_x0000_s2072" alt="" style="position:absolute;margin-left:356.1pt;margin-top:8.35pt;width:134.15pt;height:117.35pt;z-index:-251646976;mso-position-horizontal-relative:page" coordorigin="7123,167" coordsize="2683,2347">
            <v:shape id="_x0000_s2073" type="#_x0000_t75" alt="" style="position:absolute;left:7123;top:167;width:2267;height:2267">
              <v:imagedata r:id="rId26" o:title=""/>
            </v:shape>
            <v:shape id="_x0000_s2074" alt="" style="position:absolute;left:8356;top:1364;width:1447;height:1105" coordorigin="8356,1365" coordsize="1447,1105" o:spt="100" adj="0,,0" path="m9669,1668r-924,l8693,1679r-43,28l8621,1750r-10,52l8611,2336r10,52l8650,2430r43,29l8745,2469r924,l9721,2459r43,-29l9793,2388r10,-52l9803,1802r-10,-52l9764,1707r-43,-28l9669,1668xm8356,1365r454,303l9108,1668,8356,1365xe" stroked="f">
              <v:stroke joinstyle="round"/>
              <v:formulas/>
              <v:path arrowok="t" o:connecttype="segments"/>
            </v:shape>
            <v:shape id="_x0000_s2075" alt="" style="position:absolute;left:8356;top:1364;width:1447;height:1105" coordorigin="8356,1365" coordsize="1447,1105" path="m8611,1802r10,-52l8650,1707r43,-28l8745,1668r65,l8356,1365r752,303l9669,1668r52,11l9764,1707r29,43l9803,1802r,200l9803,2336r-10,52l9764,2430r-43,29l9669,2469r-561,l8810,2469r-65,l8693,2459r-43,-29l8621,2388r-10,-52l8611,2002r,-200xe" filled="f" strokeweight=".25pt">
              <v:path arrowok="t"/>
            </v:shape>
            <v:shape id="_x0000_s2076" type="#_x0000_t202" alt="" style="position:absolute;left:8798;top:1859;width:848;height:161;mso-wrap-style:square;v-text-anchor:top" filled="f" stroked="f">
              <v:textbox inset="0,0,0,0">
                <w:txbxContent>
                  <w:p w14:paraId="7277E4CF" w14:textId="77777777" w:rsidR="00182BDE" w:rsidRDefault="00000000">
                    <w:pPr>
                      <w:spacing w:line="161" w:lineRule="exact"/>
                      <w:rPr>
                        <w:b/>
                        <w:sz w:val="16"/>
                      </w:rPr>
                    </w:pPr>
                    <w:r>
                      <w:rPr>
                        <w:b/>
                        <w:sz w:val="16"/>
                      </w:rPr>
                      <w:t>控制中心亮</w:t>
                    </w:r>
                  </w:p>
                </w:txbxContent>
              </v:textbox>
            </v:shape>
            <v:shape id="_x0000_s2077" type="#_x0000_t202" alt="" style="position:absolute;left:8798;top:2171;width:824;height:161;mso-wrap-style:square;v-text-anchor:top" filled="f" stroked="f">
              <v:textbox inset="0,0,0,0">
                <w:txbxContent>
                  <w:p w14:paraId="7E462484" w14:textId="77777777" w:rsidR="00182BDE" w:rsidRDefault="00000000">
                    <w:pPr>
                      <w:spacing w:line="161" w:lineRule="exact"/>
                      <w:rPr>
                        <w:b/>
                        <w:sz w:val="16"/>
                      </w:rPr>
                    </w:pPr>
                    <w:r>
                      <w:rPr>
                        <w:b/>
                        <w:sz w:val="16"/>
                      </w:rPr>
                      <w:t>起运行标志</w:t>
                    </w:r>
                  </w:p>
                </w:txbxContent>
              </v:textbox>
            </v:shape>
            <v:shape id="_x0000_s2078" type="#_x0000_t202" alt="" style="position:absolute;left:9434;top:2273;width:140;height:240;mso-wrap-style:square;v-text-anchor:top" filled="f" stroked="f">
              <v:textbox inset="0,0,0,0">
                <w:txbxContent>
                  <w:p w14:paraId="1AC259C4" w14:textId="77777777" w:rsidR="00182BDE" w:rsidRDefault="00000000">
                    <w:pPr>
                      <w:spacing w:line="240" w:lineRule="exact"/>
                      <w:rPr>
                        <w:b/>
                        <w:sz w:val="24"/>
                      </w:rPr>
                    </w:pPr>
                    <w:r>
                      <w:rPr>
                        <w:b/>
                        <w:w w:val="99"/>
                        <w:sz w:val="24"/>
                      </w:rPr>
                      <w:t xml:space="preserve"> </w:t>
                    </w:r>
                  </w:p>
                </w:txbxContent>
              </v:textbox>
            </v:shape>
            <w10:wrap type="topAndBottom" anchorx="page"/>
          </v:group>
        </w:pict>
      </w:r>
    </w:p>
    <w:p w14:paraId="33F9CD21" w14:textId="77777777" w:rsidR="00182BDE" w:rsidRDefault="00182BDE">
      <w:pPr>
        <w:pStyle w:val="a3"/>
        <w:spacing w:before="7"/>
        <w:ind w:left="0"/>
        <w:rPr>
          <w:sz w:val="5"/>
        </w:rPr>
      </w:pPr>
    </w:p>
    <w:p w14:paraId="113F4415" w14:textId="77777777" w:rsidR="00182BDE" w:rsidRDefault="00000000">
      <w:pPr>
        <w:spacing w:before="75"/>
        <w:ind w:left="992" w:right="1060"/>
        <w:jc w:val="center"/>
        <w:rPr>
          <w:b/>
          <w:sz w:val="18"/>
        </w:rPr>
      </w:pPr>
      <w:r>
        <w:rPr>
          <w:b/>
          <w:sz w:val="18"/>
        </w:rPr>
        <w:t>图示：任务区 A1、星舰航行初始及完成状态</w:t>
      </w:r>
      <w:r>
        <w:rPr>
          <w:b/>
          <w:w w:val="99"/>
          <w:sz w:val="18"/>
        </w:rPr>
        <w:t xml:space="preserve"> </w:t>
      </w:r>
    </w:p>
    <w:p w14:paraId="43238BFB" w14:textId="77777777" w:rsidR="00182BDE" w:rsidRDefault="00182BDE">
      <w:pPr>
        <w:pStyle w:val="a3"/>
        <w:spacing w:before="11"/>
        <w:ind w:left="0"/>
        <w:rPr>
          <w:b/>
          <w:sz w:val="17"/>
        </w:rPr>
      </w:pPr>
    </w:p>
    <w:p w14:paraId="45BDF86C" w14:textId="77777777" w:rsidR="00182BDE" w:rsidRDefault="00000000">
      <w:pPr>
        <w:pStyle w:val="4"/>
        <w:numPr>
          <w:ilvl w:val="2"/>
          <w:numId w:val="6"/>
        </w:numPr>
        <w:tabs>
          <w:tab w:val="left" w:pos="791"/>
        </w:tabs>
        <w:ind w:left="790" w:hanging="531"/>
      </w:pPr>
      <w:r>
        <w:rPr>
          <w:spacing w:val="-1"/>
        </w:rPr>
        <w:t>安全返航</w:t>
      </w:r>
      <w:r>
        <w:rPr>
          <w:w w:val="99"/>
        </w:rPr>
        <w:t xml:space="preserve"> </w:t>
      </w:r>
    </w:p>
    <w:p w14:paraId="23F011B7" w14:textId="77777777" w:rsidR="00182BDE" w:rsidRDefault="00000000">
      <w:pPr>
        <w:pStyle w:val="a6"/>
        <w:numPr>
          <w:ilvl w:val="0"/>
          <w:numId w:val="15"/>
        </w:numPr>
        <w:tabs>
          <w:tab w:val="left" w:pos="790"/>
        </w:tabs>
        <w:spacing w:before="22"/>
        <w:ind w:hanging="530"/>
        <w:rPr>
          <w:sz w:val="21"/>
        </w:rPr>
      </w:pPr>
      <w:r>
        <w:rPr>
          <w:spacing w:val="-3"/>
          <w:sz w:val="21"/>
        </w:rPr>
        <w:t>机器人在不脱离飞行航道的情况下，沿标记线字母顺序的前进方向进入终点区。</w:t>
      </w:r>
      <w:r>
        <w:rPr>
          <w:sz w:val="21"/>
        </w:rPr>
        <w:t xml:space="preserve"> </w:t>
      </w:r>
    </w:p>
    <w:p w14:paraId="4BE46216" w14:textId="77777777" w:rsidR="00182BDE" w:rsidRDefault="00182BDE">
      <w:pPr>
        <w:rPr>
          <w:sz w:val="21"/>
        </w:rPr>
        <w:sectPr w:rsidR="00182BDE">
          <w:pgSz w:w="11910" w:h="16840"/>
          <w:pgMar w:top="1380" w:right="1380" w:bottom="280" w:left="1540" w:header="720" w:footer="720" w:gutter="0"/>
          <w:cols w:space="720"/>
        </w:sectPr>
      </w:pPr>
    </w:p>
    <w:p w14:paraId="1393C035" w14:textId="77777777" w:rsidR="00182BDE" w:rsidRDefault="00000000">
      <w:pPr>
        <w:pStyle w:val="a6"/>
        <w:numPr>
          <w:ilvl w:val="0"/>
          <w:numId w:val="15"/>
        </w:numPr>
        <w:tabs>
          <w:tab w:val="left" w:pos="790"/>
        </w:tabs>
        <w:spacing w:before="43"/>
        <w:ind w:hanging="530"/>
        <w:rPr>
          <w:sz w:val="21"/>
        </w:rPr>
      </w:pPr>
      <w:r>
        <w:rPr>
          <w:spacing w:val="-6"/>
          <w:sz w:val="21"/>
        </w:rPr>
        <w:lastRenderedPageBreak/>
        <w:t xml:space="preserve">机器人的驱动轮垂直投影完全纳入终点区，记 </w:t>
      </w:r>
      <w:r>
        <w:rPr>
          <w:sz w:val="21"/>
        </w:rPr>
        <w:t>60</w:t>
      </w:r>
      <w:r>
        <w:rPr>
          <w:spacing w:val="-20"/>
          <w:sz w:val="21"/>
        </w:rPr>
        <w:t xml:space="preserve"> 分。</w:t>
      </w:r>
      <w:r>
        <w:rPr>
          <w:sz w:val="21"/>
        </w:rPr>
        <w:t xml:space="preserve"> </w:t>
      </w:r>
    </w:p>
    <w:p w14:paraId="26417F68" w14:textId="77777777" w:rsidR="00182BDE" w:rsidRDefault="00182BDE">
      <w:pPr>
        <w:pStyle w:val="a3"/>
        <w:spacing w:before="6"/>
        <w:ind w:left="0"/>
        <w:rPr>
          <w:sz w:val="19"/>
        </w:rPr>
      </w:pPr>
    </w:p>
    <w:p w14:paraId="39C17D91" w14:textId="77777777" w:rsidR="00182BDE" w:rsidRDefault="00000000">
      <w:pPr>
        <w:pStyle w:val="4"/>
        <w:numPr>
          <w:ilvl w:val="2"/>
          <w:numId w:val="6"/>
        </w:numPr>
        <w:tabs>
          <w:tab w:val="left" w:pos="791"/>
        </w:tabs>
        <w:ind w:left="790" w:hanging="531"/>
      </w:pPr>
      <w:r>
        <w:t>星际传奇科研</w:t>
      </w:r>
      <w:r>
        <w:rPr>
          <w:rFonts w:hint="eastAsia"/>
          <w:lang w:val="en-US"/>
        </w:rPr>
        <w:t xml:space="preserve"> （附加任务）</w:t>
      </w:r>
    </w:p>
    <w:p w14:paraId="4EFAF3C6" w14:textId="77777777" w:rsidR="00182BDE" w:rsidRDefault="00000000">
      <w:pPr>
        <w:pStyle w:val="a6"/>
        <w:numPr>
          <w:ilvl w:val="0"/>
          <w:numId w:val="16"/>
        </w:numPr>
        <w:tabs>
          <w:tab w:val="left" w:pos="790"/>
        </w:tabs>
        <w:spacing w:before="21" w:line="364" w:lineRule="auto"/>
        <w:ind w:right="581" w:firstLine="0"/>
        <w:rPr>
          <w:sz w:val="21"/>
        </w:rPr>
      </w:pPr>
      <w:r>
        <w:rPr>
          <w:spacing w:val="-4"/>
          <w:sz w:val="21"/>
        </w:rPr>
        <w:t xml:space="preserve">星际科研任务模型固定设置于终点区旁的任务区 </w:t>
      </w:r>
      <w:r>
        <w:rPr>
          <w:sz w:val="21"/>
        </w:rPr>
        <w:t>A2</w:t>
      </w:r>
      <w:r>
        <w:rPr>
          <w:spacing w:val="-3"/>
          <w:sz w:val="21"/>
        </w:rPr>
        <w:t>。机器人在完成“安全返航”任务后，方可进行该任务。该任务不计时，且完成与否不影响时间得分。</w:t>
      </w:r>
      <w:r>
        <w:rPr>
          <w:sz w:val="21"/>
        </w:rPr>
        <w:t xml:space="preserve"> </w:t>
      </w:r>
    </w:p>
    <w:p w14:paraId="0C66D371" w14:textId="77777777" w:rsidR="00182BDE" w:rsidRDefault="00000000">
      <w:pPr>
        <w:pStyle w:val="a6"/>
        <w:numPr>
          <w:ilvl w:val="0"/>
          <w:numId w:val="16"/>
        </w:numPr>
        <w:tabs>
          <w:tab w:val="left" w:pos="790"/>
        </w:tabs>
        <w:spacing w:line="367" w:lineRule="auto"/>
        <w:ind w:right="425" w:firstLine="0"/>
        <w:rPr>
          <w:sz w:val="21"/>
        </w:rPr>
      </w:pPr>
      <w:r>
        <w:rPr>
          <w:spacing w:val="-3"/>
          <w:sz w:val="21"/>
        </w:rPr>
        <w:t xml:space="preserve">任务模型主要由操作杆、科研装置、四个星际组成。四个星际分别树立于识别器左右两侧。科研装置四个面分别粘贴有四个星际的图案。 </w:t>
      </w:r>
    </w:p>
    <w:p w14:paraId="5FCA47BA" w14:textId="77777777" w:rsidR="00182BDE" w:rsidRDefault="00000000">
      <w:pPr>
        <w:pStyle w:val="a6"/>
        <w:numPr>
          <w:ilvl w:val="0"/>
          <w:numId w:val="16"/>
        </w:numPr>
        <w:tabs>
          <w:tab w:val="left" w:pos="790"/>
        </w:tabs>
        <w:spacing w:line="364" w:lineRule="auto"/>
        <w:ind w:right="425" w:firstLine="0"/>
        <w:rPr>
          <w:sz w:val="21"/>
        </w:rPr>
      </w:pPr>
      <w:r>
        <w:rPr>
          <w:spacing w:val="-3"/>
          <w:sz w:val="21"/>
        </w:rPr>
        <w:t>机器人推动操作杆使科研装置转动一周以上后，识别科研装置朝向机器人一面的星际图案，并根据图片识别信息将左右两侧中对应的一个星际推倒，使其从竖直状态变为水平状态。</w:t>
      </w:r>
      <w:r>
        <w:rPr>
          <w:sz w:val="21"/>
        </w:rPr>
        <w:t xml:space="preserve"> </w:t>
      </w:r>
    </w:p>
    <w:p w14:paraId="6E2E94D1" w14:textId="77777777" w:rsidR="00182BDE" w:rsidRDefault="00000000">
      <w:pPr>
        <w:pStyle w:val="a6"/>
        <w:numPr>
          <w:ilvl w:val="0"/>
          <w:numId w:val="16"/>
        </w:numPr>
        <w:tabs>
          <w:tab w:val="left" w:pos="790"/>
        </w:tabs>
        <w:spacing w:line="367" w:lineRule="auto"/>
        <w:ind w:right="420" w:firstLine="0"/>
        <w:rPr>
          <w:sz w:val="21"/>
        </w:rPr>
      </w:pPr>
      <w:r>
        <w:rPr>
          <w:spacing w:val="-8"/>
          <w:sz w:val="21"/>
        </w:rPr>
        <w:t xml:space="preserve">限位器吸合，记 </w:t>
      </w:r>
      <w:r>
        <w:rPr>
          <w:sz w:val="21"/>
        </w:rPr>
        <w:t>10</w:t>
      </w:r>
      <w:r>
        <w:rPr>
          <w:spacing w:val="-10"/>
          <w:sz w:val="21"/>
        </w:rPr>
        <w:t xml:space="preserve"> 分。科研装置正面对应的星际被推倒为水平状态，加记 </w:t>
      </w:r>
      <w:r>
        <w:rPr>
          <w:sz w:val="21"/>
        </w:rPr>
        <w:t>50</w:t>
      </w:r>
      <w:r>
        <w:rPr>
          <w:spacing w:val="-12"/>
          <w:sz w:val="21"/>
        </w:rPr>
        <w:t xml:space="preserve"> 分。四</w:t>
      </w:r>
      <w:r>
        <w:rPr>
          <w:spacing w:val="-6"/>
          <w:sz w:val="21"/>
        </w:rPr>
        <w:t>个星际中，只能有唯一对应的星际被推倒，多倒错倒不得分。</w:t>
      </w:r>
      <w:r>
        <w:rPr>
          <w:sz w:val="21"/>
        </w:rPr>
        <w:t xml:space="preserve"> </w:t>
      </w:r>
    </w:p>
    <w:p w14:paraId="0C10057F" w14:textId="77777777" w:rsidR="00182BDE" w:rsidRDefault="0068141C">
      <w:pPr>
        <w:ind w:left="297"/>
        <w:rPr>
          <w:sz w:val="20"/>
        </w:rPr>
      </w:pPr>
      <w:r>
        <w:rPr>
          <w:sz w:val="20"/>
        </w:rPr>
      </w:r>
      <w:r>
        <w:rPr>
          <w:sz w:val="20"/>
        </w:rPr>
        <w:pict w14:anchorId="61CAF042">
          <v:group id="_x0000_s2061" alt="" style="width:142.9pt;height:110.4pt;mso-position-horizontal-relative:char;mso-position-vertical-relative:line" coordsize="2858,2208">
            <v:shape id="_x0000_s2062" type="#_x0000_t75" alt="" style="position:absolute;left:590;top:172;width:2267;height:1711">
              <v:imagedata r:id="rId27" o:title=""/>
            </v:shape>
            <v:shape id="_x0000_s2063" alt="" style="position:absolute;left:375;top:2;width:1471;height:845" coordorigin="375,3" coordsize="1471,845" o:spt="100" adj="0,,0" path="m1235,527r-258,l1846,847,1235,527xm1320,3l463,3,429,9,401,28,382,56r-7,34l375,440r7,34l401,502r28,19l463,527r857,l1354,521r28,-19l1401,474r6,-34l1407,90r-6,-34l1382,28,1354,9,1320,3xe" stroked="f">
              <v:stroke joinstyle="round"/>
              <v:formulas/>
              <v:path arrowok="t" o:connecttype="segments"/>
            </v:shape>
            <v:shape id="_x0000_s2064" alt="" style="position:absolute;left:375;top:2;width:1471;height:845" coordorigin="375,3" coordsize="1471,845" path="m375,90r7,-34l401,28,429,9,463,3r514,l1235,3r85,l1354,9r28,19l1401,56r6,34l1407,309r,131l1401,474r-19,28l1354,521r-34,6l1235,527r611,320l977,527r-514,l429,521,401,502,382,474r-7,-34l375,309r,-219xe" filled="f" strokeweight=".25pt">
              <v:path arrowok="t"/>
            </v:shape>
            <v:shape id="_x0000_s2065" alt="" style="position:absolute;left:1530;top:1414;width:879;height:791" coordorigin="1531,1415" coordsize="879,791" o:spt="100" adj="0,,0" path="m2322,1681r-704,l1584,1687r-28,19l1537,1734r-6,34l1531,2118r6,34l1556,2180r28,19l1618,2206r704,l2356,2199r28,-19l2403,2152r7,-34l2410,1768r-7,-34l2384,1706r-28,-19l2322,1681xm2155,1415r-112,266l2263,1681,2155,1415xe" stroked="f">
              <v:stroke joinstyle="round"/>
              <v:formulas/>
              <v:path arrowok="t" o:connecttype="segments"/>
            </v:shape>
            <v:shape id="_x0000_s2066" alt="" style="position:absolute;left:1530;top:1414;width:879;height:791" coordorigin="1531,1415" coordsize="879,791" path="m1531,1768r6,-34l1556,1706r28,-19l1618,1681r425,l2155,1415r108,266l2322,1681r34,6l2384,1706r19,28l2410,1768r,131l2410,2118r-7,34l2384,2180r-28,19l2322,2206r-59,l2043,2206r-425,l1584,2199r-28,-19l1537,2152r-6,-34l1531,1899r,-131xe" filled="f" strokeweight=".25pt">
              <v:path arrowok="t"/>
            </v:shape>
            <v:shape id="_x0000_s2067" alt="" style="position:absolute;left:2;top:1169;width:824;height:929" coordorigin="3,1169" coordsize="824,929" o:spt="100" adj="0,,0" path="m593,1573r-503,l56,1579r-28,19l9,1626r-6,34l3,2010r6,34l28,2072r28,19l90,2098r503,l627,2091r28,-19l674,2044r7,-34l681,1660r-7,-34l655,1598r-28,-19l593,1573xm826,1169l398,1573r170,l826,1169xe" stroked="f">
              <v:stroke joinstyle="round"/>
              <v:formulas/>
              <v:path arrowok="t" o:connecttype="segments"/>
            </v:shape>
            <v:shape id="_x0000_s2068" alt="" style="position:absolute;left:2;top:1169;width:824;height:929" coordorigin="3,1169" coordsize="824,929" path="m3,1660r6,-34l28,1598r28,-19l90,1573r308,l826,1169,568,1573r25,l627,1579r28,19l674,1626r7,34l681,1791r,219l674,2044r-19,28l627,2091r-34,7l568,2098r-170,l90,2098r-34,-7l28,2072,9,2044,3,2010r,-219l3,1660xe" filled="f" strokeweight=".25pt">
              <v:path arrowok="t"/>
            </v:shape>
            <v:shape id="_x0000_s2069" type="#_x0000_t202" alt="" style="position:absolute;left:548;top:185;width:664;height:161;mso-wrap-style:square;v-text-anchor:top" filled="f" stroked="f">
              <v:textbox inset="0,0,0,0">
                <w:txbxContent>
                  <w:p w14:paraId="2136C40B" w14:textId="77777777" w:rsidR="00182BDE" w:rsidRDefault="00000000">
                    <w:pPr>
                      <w:spacing w:line="161" w:lineRule="exact"/>
                      <w:rPr>
                        <w:b/>
                        <w:sz w:val="16"/>
                      </w:rPr>
                    </w:pPr>
                    <w:r>
                      <w:rPr>
                        <w:b/>
                        <w:sz w:val="16"/>
                      </w:rPr>
                      <w:t>科研装置</w:t>
                    </w:r>
                  </w:p>
                </w:txbxContent>
              </v:textbox>
            </v:shape>
            <v:shape id="_x0000_s2070" type="#_x0000_t202" alt="" style="position:absolute;left:174;top:1755;width:342;height:161;mso-wrap-style:square;v-text-anchor:top" filled="f" stroked="f">
              <v:textbox inset="0,0,0,0">
                <w:txbxContent>
                  <w:p w14:paraId="528966BC" w14:textId="77777777" w:rsidR="00182BDE" w:rsidRDefault="00000000">
                    <w:pPr>
                      <w:spacing w:line="161" w:lineRule="exact"/>
                      <w:rPr>
                        <w:b/>
                        <w:sz w:val="16"/>
                      </w:rPr>
                    </w:pPr>
                    <w:r>
                      <w:rPr>
                        <w:b/>
                        <w:sz w:val="16"/>
                      </w:rPr>
                      <w:t>星际</w:t>
                    </w:r>
                  </w:p>
                </w:txbxContent>
              </v:textbox>
            </v:shape>
            <v:shape id="_x0000_s2071" type="#_x0000_t202" alt="" style="position:absolute;left:1702;top:1863;width:503;height:161;mso-wrap-style:square;v-text-anchor:top" filled="f" stroked="f">
              <v:textbox inset="0,0,0,0">
                <w:txbxContent>
                  <w:p w14:paraId="6B00525F" w14:textId="77777777" w:rsidR="00182BDE" w:rsidRDefault="00000000">
                    <w:pPr>
                      <w:spacing w:line="161" w:lineRule="exact"/>
                      <w:rPr>
                        <w:b/>
                        <w:sz w:val="16"/>
                      </w:rPr>
                    </w:pPr>
                    <w:r>
                      <w:rPr>
                        <w:b/>
                        <w:sz w:val="16"/>
                      </w:rPr>
                      <w:t>操作杆</w:t>
                    </w:r>
                  </w:p>
                </w:txbxContent>
              </v:textbox>
            </v:shape>
            <w10:anchorlock/>
          </v:group>
        </w:pict>
      </w:r>
      <w:r w:rsidR="00000000">
        <w:rPr>
          <w:rFonts w:ascii="Times New Roman"/>
          <w:spacing w:val="46"/>
          <w:sz w:val="20"/>
        </w:rPr>
        <w:t xml:space="preserve"> </w:t>
      </w:r>
      <w:r>
        <w:rPr>
          <w:spacing w:val="46"/>
          <w:position w:val="12"/>
          <w:sz w:val="20"/>
        </w:rPr>
      </w:r>
      <w:r>
        <w:rPr>
          <w:spacing w:val="46"/>
          <w:position w:val="12"/>
          <w:sz w:val="20"/>
        </w:rPr>
        <w:pict w14:anchorId="019B1338">
          <v:group id="_x0000_s2056" alt="" style="width:113.35pt;height:113.35pt;mso-position-horizontal-relative:char;mso-position-vertical-relative:line" coordsize="2267,2267">
            <v:shape id="_x0000_s2057" type="#_x0000_t75" alt="" style="position:absolute;width:2267;height:2267">
              <v:imagedata r:id="rId28" o:title=""/>
            </v:shape>
            <v:shape id="_x0000_s2058" alt="" style="position:absolute;left:133;top:1497;width:1269;height:667" coordorigin="133,1497" coordsize="1269,667" o:spt="100" adj="0,,0" path="m1230,1639r-1009,l186,1645r-27,19l140,1692r-7,34l133,2076r7,34l159,2138r27,19l221,2164r1009,l1265,2157r27,-19l1311,2110r7,-34l1318,1726r-7,-34l1292,1664r-27,-19l1230,1639xm1402,1497l824,1639r297,l1402,1497xe" stroked="f">
              <v:stroke joinstyle="round"/>
              <v:formulas/>
              <v:path arrowok="t" o:connecttype="segments"/>
            </v:shape>
            <v:shape id="_x0000_s2059" alt="" style="position:absolute;left:133;top:1497;width:1269;height:667" coordorigin="133,1497" coordsize="1269,667" path="m133,1726r7,-34l159,1664r27,-19l221,1639r603,l1402,1497r-281,142l1230,1639r35,6l1292,1664r19,28l1318,1726r,131l1318,2076r-7,34l1292,2138r-27,19l1230,2164r-109,l824,2164r-603,l186,2157r-27,-19l140,2110r-7,-34l133,1857r,-131xe" filled="f" strokeweight=".25pt">
              <v:path arrowok="t"/>
            </v:shape>
            <v:shape id="_x0000_s2060" type="#_x0000_t202" alt="" style="position:absolute;left:304;top:1821;width:824;height:161;mso-wrap-style:square;v-text-anchor:top" filled="f" stroked="f">
              <v:textbox inset="0,0,0,0">
                <w:txbxContent>
                  <w:p w14:paraId="6B3E3D8E" w14:textId="77777777" w:rsidR="00182BDE" w:rsidRDefault="00000000">
                    <w:pPr>
                      <w:spacing w:line="161" w:lineRule="exact"/>
                      <w:rPr>
                        <w:b/>
                        <w:sz w:val="16"/>
                      </w:rPr>
                    </w:pPr>
                    <w:r>
                      <w:rPr>
                        <w:b/>
                        <w:sz w:val="16"/>
                      </w:rPr>
                      <w:t>限位器吸合</w:t>
                    </w:r>
                  </w:p>
                </w:txbxContent>
              </v:textbox>
            </v:shape>
            <w10:anchorlock/>
          </v:group>
        </w:pict>
      </w:r>
      <w:r w:rsidR="00000000">
        <w:rPr>
          <w:rFonts w:ascii="Times New Roman"/>
          <w:spacing w:val="40"/>
          <w:position w:val="12"/>
          <w:sz w:val="20"/>
        </w:rPr>
        <w:t xml:space="preserve"> </w:t>
      </w:r>
      <w:r>
        <w:rPr>
          <w:spacing w:val="40"/>
          <w:position w:val="7"/>
          <w:sz w:val="20"/>
        </w:rPr>
      </w:r>
      <w:r>
        <w:rPr>
          <w:spacing w:val="40"/>
          <w:position w:val="7"/>
          <w:sz w:val="20"/>
        </w:rPr>
        <w:pict w14:anchorId="7DCF6991">
          <v:group id="_x0000_s2050" alt="" style="width:139.2pt;height:110.55pt;mso-position-horizontal-relative:char;mso-position-vertical-relative:line" coordsize="2784,2211">
            <v:shape id="_x0000_s2051" type="#_x0000_t75" alt="" style="position:absolute;width:2267;height:2166">
              <v:imagedata r:id="rId29" o:title=""/>
            </v:shape>
            <v:shape id="_x0000_s2052" alt="" style="position:absolute;left:1291;top:223;width:1490;height:1095" coordorigin="1291,224" coordsize="1490,1095" o:spt="100" adj="0,,0" path="m1912,749r-373,l1838,1318r74,-569xm2693,224r-1314,l1344,231r-27,18l1298,277r-7,34l1291,661r7,34l1317,723r27,19l1379,749r1314,l2728,742r27,-19l2774,695r7,-34l2781,311r-7,-34l2755,249r-27,-18l2693,224xe" stroked="f">
              <v:stroke joinstyle="round"/>
              <v:formulas/>
              <v:path arrowok="t" o:connecttype="segments"/>
            </v:shape>
            <v:shape id="_x0000_s2053" alt="" style="position:absolute;left:1291;top:223;width:1490;height:1095" coordorigin="1291,224" coordsize="1490,1095" path="m1291,311r7,-34l1317,249r27,-18l1379,224r160,l1912,224r781,l2728,231r27,18l2774,277r7,34l2781,530r,131l2774,695r-19,28l2728,742r-35,7l1912,749r-74,569l1539,749r-160,l1344,742r-27,-19l1298,695r-7,-34l1291,530r,-219xe" filled="f" strokeweight=".25pt">
              <v:path arrowok="t"/>
            </v:shape>
            <v:shape id="_x0000_s2054" type="#_x0000_t202" alt="" style="position:absolute;left:1465;top:407;width:1147;height:161;mso-wrap-style:square;v-text-anchor:top" filled="f" stroked="f">
              <v:textbox inset="0,0,0,0">
                <w:txbxContent>
                  <w:p w14:paraId="348EC3E5" w14:textId="77777777" w:rsidR="00182BDE" w:rsidRDefault="00000000">
                    <w:pPr>
                      <w:spacing w:line="161" w:lineRule="exact"/>
                      <w:rPr>
                        <w:b/>
                        <w:sz w:val="16"/>
                      </w:rPr>
                    </w:pPr>
                    <w:r>
                      <w:rPr>
                        <w:b/>
                        <w:sz w:val="16"/>
                      </w:rPr>
                      <w:t>对应星际被推倒</w:t>
                    </w:r>
                  </w:p>
                </w:txbxContent>
              </v:textbox>
            </v:shape>
            <v:shape id="_x0000_s2055" type="#_x0000_t202" alt="" style="position:absolute;left:2281;top:1999;width:126;height:212;mso-wrap-style:square;v-text-anchor:top" filled="f" stroked="f">
              <v:textbox inset="0,0,0,0">
                <w:txbxContent>
                  <w:p w14:paraId="224D6255" w14:textId="77777777" w:rsidR="00182BDE" w:rsidRDefault="00000000">
                    <w:pPr>
                      <w:spacing w:line="211" w:lineRule="exact"/>
                      <w:rPr>
                        <w:sz w:val="21"/>
                      </w:rPr>
                    </w:pPr>
                    <w:r>
                      <w:rPr>
                        <w:sz w:val="21"/>
                      </w:rPr>
                      <w:t xml:space="preserve"> </w:t>
                    </w:r>
                  </w:p>
                </w:txbxContent>
              </v:textbox>
            </v:shape>
            <w10:anchorlock/>
          </v:group>
        </w:pict>
      </w:r>
    </w:p>
    <w:p w14:paraId="5DAF9E72" w14:textId="77777777" w:rsidR="00182BDE" w:rsidRDefault="00000000">
      <w:pPr>
        <w:spacing w:before="35"/>
        <w:ind w:left="992" w:right="1057"/>
        <w:jc w:val="center"/>
        <w:rPr>
          <w:b/>
          <w:sz w:val="18"/>
        </w:rPr>
      </w:pPr>
      <w:r>
        <w:rPr>
          <w:b/>
          <w:sz w:val="18"/>
        </w:rPr>
        <w:t>图示：星际传奇科研模型初始、中间及完成状态</w:t>
      </w:r>
      <w:r>
        <w:rPr>
          <w:b/>
          <w:w w:val="99"/>
          <w:sz w:val="18"/>
        </w:rPr>
        <w:t xml:space="preserve"> </w:t>
      </w:r>
    </w:p>
    <w:p w14:paraId="355E55EE" w14:textId="77777777" w:rsidR="00182BDE" w:rsidRDefault="00182BDE">
      <w:pPr>
        <w:pStyle w:val="a3"/>
        <w:spacing w:before="11"/>
        <w:ind w:left="0"/>
        <w:rPr>
          <w:b/>
          <w:sz w:val="17"/>
        </w:rPr>
      </w:pPr>
    </w:p>
    <w:p w14:paraId="7F134F1E" w14:textId="77777777" w:rsidR="00182BDE" w:rsidRDefault="00000000">
      <w:pPr>
        <w:pStyle w:val="4"/>
        <w:numPr>
          <w:ilvl w:val="1"/>
          <w:numId w:val="6"/>
        </w:numPr>
        <w:tabs>
          <w:tab w:val="left" w:pos="630"/>
        </w:tabs>
        <w:jc w:val="both"/>
      </w:pPr>
      <w:r>
        <w:rPr>
          <w:spacing w:val="-1"/>
        </w:rPr>
        <w:t>任务随机性</w:t>
      </w:r>
      <w:r>
        <w:rPr>
          <w:w w:val="99"/>
        </w:rPr>
        <w:t xml:space="preserve"> </w:t>
      </w:r>
    </w:p>
    <w:p w14:paraId="22CF32ED" w14:textId="77777777" w:rsidR="00182BDE" w:rsidRDefault="00000000">
      <w:pPr>
        <w:pStyle w:val="a3"/>
        <w:spacing w:before="22" w:line="364" w:lineRule="auto"/>
        <w:ind w:right="411" w:firstLine="419"/>
        <w:jc w:val="both"/>
      </w:pPr>
      <w:r>
        <w:rPr>
          <w:spacing w:val="-1"/>
        </w:rPr>
        <w:t xml:space="preserve">除“星舰航行”固定设置于任务区 </w:t>
      </w:r>
      <w:r>
        <w:t>A1</w:t>
      </w:r>
      <w:r>
        <w:rPr>
          <w:spacing w:val="-3"/>
        </w:rPr>
        <w:t>，附加任务“星际传奇科研”固定设置于任务区A</w:t>
      </w:r>
      <w:r>
        <w:rPr>
          <w:spacing w:val="-1"/>
        </w:rPr>
        <w:t>2</w:t>
      </w:r>
      <w:r>
        <w:rPr>
          <w:spacing w:val="-12"/>
        </w:rPr>
        <w:t xml:space="preserve">，“时空扭曲”固定设置于标记线 </w:t>
      </w:r>
      <w:r>
        <w:t xml:space="preserve">E </w:t>
      </w:r>
      <w:r>
        <w:rPr>
          <w:spacing w:val="-27"/>
        </w:rPr>
        <w:t>处，“舱门展开”</w:t>
      </w:r>
      <w:r>
        <w:rPr>
          <w:spacing w:val="-12"/>
        </w:rPr>
        <w:t xml:space="preserve">固定设置于标记线 </w:t>
      </w:r>
      <w:r>
        <w:rPr>
          <w:rFonts w:hint="eastAsia"/>
          <w:lang w:val="en-US"/>
        </w:rPr>
        <w:t>D</w:t>
      </w:r>
      <w:r>
        <w:t xml:space="preserve"> </w:t>
      </w:r>
      <w:r>
        <w:rPr>
          <w:spacing w:val="-27"/>
        </w:rPr>
        <w:t>处，“探索视界”、“物资装载”的任务模型的位置并不固定。任务模型根据对应的任务要求，在编程调试开始前由裁判抽签确定</w:t>
      </w:r>
      <w:r>
        <w:rPr>
          <w:spacing w:val="-9"/>
        </w:rPr>
        <w:t>任务的位置和方向。</w:t>
      </w:r>
      <w:r>
        <w:t xml:space="preserve"> </w:t>
      </w:r>
    </w:p>
    <w:p w14:paraId="01E17FD9" w14:textId="77777777" w:rsidR="00182BDE" w:rsidRDefault="00000000">
      <w:pPr>
        <w:pStyle w:val="a3"/>
        <w:spacing w:line="268" w:lineRule="exact"/>
        <w:ind w:left="680"/>
      </w:pPr>
      <w:r>
        <w:t xml:space="preserve">位置和方向一旦确定，同一组别的任务模型位置在所有轮次中均保持一致。 </w:t>
      </w:r>
    </w:p>
    <w:p w14:paraId="42F261D4" w14:textId="77777777" w:rsidR="00182BDE" w:rsidRDefault="00182BDE">
      <w:pPr>
        <w:pStyle w:val="a3"/>
        <w:spacing w:before="6"/>
        <w:ind w:left="0"/>
        <w:rPr>
          <w:sz w:val="19"/>
        </w:rPr>
      </w:pPr>
    </w:p>
    <w:p w14:paraId="679FCC1F" w14:textId="77777777" w:rsidR="00182BDE" w:rsidRDefault="00000000">
      <w:pPr>
        <w:pStyle w:val="4"/>
        <w:numPr>
          <w:ilvl w:val="1"/>
          <w:numId w:val="6"/>
        </w:numPr>
        <w:tabs>
          <w:tab w:val="left" w:pos="630"/>
        </w:tabs>
        <w:jc w:val="both"/>
      </w:pPr>
      <w:r>
        <w:t>任务限时</w:t>
      </w:r>
      <w:r>
        <w:rPr>
          <w:w w:val="99"/>
        </w:rPr>
        <w:t xml:space="preserve"> </w:t>
      </w:r>
    </w:p>
    <w:p w14:paraId="7866A464" w14:textId="77777777" w:rsidR="00182BDE" w:rsidRDefault="00000000">
      <w:pPr>
        <w:pStyle w:val="a3"/>
        <w:spacing w:before="21"/>
        <w:ind w:left="680"/>
      </w:pPr>
      <w:r>
        <w:t xml:space="preserve">单轮比赛时间为 180 秒。 </w:t>
      </w:r>
    </w:p>
    <w:p w14:paraId="14BD7615" w14:textId="77777777" w:rsidR="00182BDE" w:rsidRDefault="00182BDE">
      <w:pPr>
        <w:pStyle w:val="a3"/>
        <w:spacing w:before="6"/>
        <w:ind w:left="0"/>
        <w:rPr>
          <w:sz w:val="19"/>
        </w:rPr>
      </w:pPr>
    </w:p>
    <w:p w14:paraId="4367D0E1" w14:textId="77777777" w:rsidR="00182BDE" w:rsidRDefault="00000000">
      <w:pPr>
        <w:pStyle w:val="4"/>
        <w:numPr>
          <w:ilvl w:val="1"/>
          <w:numId w:val="6"/>
        </w:numPr>
        <w:tabs>
          <w:tab w:val="left" w:pos="579"/>
        </w:tabs>
        <w:ind w:left="578" w:hanging="319"/>
      </w:pPr>
      <w:r>
        <w:t>脱线</w:t>
      </w:r>
      <w:r>
        <w:rPr>
          <w:w w:val="99"/>
        </w:rPr>
        <w:t xml:space="preserve"> </w:t>
      </w:r>
    </w:p>
    <w:p w14:paraId="00C52BFF" w14:textId="77777777" w:rsidR="00182BDE" w:rsidRDefault="00000000">
      <w:pPr>
        <w:pStyle w:val="a3"/>
        <w:spacing w:before="22" w:line="364" w:lineRule="auto"/>
        <w:ind w:right="411" w:firstLine="419"/>
        <w:jc w:val="both"/>
      </w:pPr>
      <w:r>
        <w:t>机器人在移动过程中，不允许脱离飞行航道的轨迹线行驶（即机器人的驱动轮必须在</w:t>
      </w:r>
      <w:r>
        <w:rPr>
          <w:spacing w:val="-3"/>
        </w:rPr>
        <w:t>黑线两侧或刚好压住黑线，必须掠过行进途中所有的轨迹线</w:t>
      </w:r>
      <w:r>
        <w:rPr>
          <w:spacing w:val="-106"/>
        </w:rPr>
        <w:t>）</w:t>
      </w:r>
      <w:r>
        <w:rPr>
          <w:spacing w:val="-3"/>
        </w:rPr>
        <w:t>，如机器人完全脱离黑线，须强制重置机器人。</w:t>
      </w:r>
    </w:p>
    <w:p w14:paraId="27358A77" w14:textId="77777777" w:rsidR="00182BDE" w:rsidRDefault="00182BDE">
      <w:pPr>
        <w:pStyle w:val="a3"/>
        <w:spacing w:before="22" w:line="364" w:lineRule="auto"/>
        <w:ind w:right="411" w:firstLine="419"/>
        <w:jc w:val="both"/>
      </w:pPr>
    </w:p>
    <w:p w14:paraId="4C0DACE1" w14:textId="77777777" w:rsidR="00182BDE" w:rsidRDefault="00182BDE">
      <w:pPr>
        <w:pStyle w:val="a3"/>
        <w:spacing w:before="22" w:line="364" w:lineRule="auto"/>
        <w:ind w:right="411" w:firstLine="419"/>
        <w:jc w:val="both"/>
      </w:pPr>
    </w:p>
    <w:p w14:paraId="43AE1B2D" w14:textId="77777777" w:rsidR="00182BDE" w:rsidRDefault="00182BDE">
      <w:pPr>
        <w:pStyle w:val="a3"/>
        <w:spacing w:before="22" w:line="364" w:lineRule="auto"/>
        <w:ind w:right="411" w:firstLine="419"/>
        <w:jc w:val="both"/>
      </w:pPr>
    </w:p>
    <w:p w14:paraId="09557102" w14:textId="77777777" w:rsidR="00182BDE" w:rsidRDefault="00182BDE">
      <w:pPr>
        <w:pStyle w:val="a3"/>
        <w:spacing w:before="22" w:line="364" w:lineRule="auto"/>
        <w:ind w:right="411" w:firstLine="419"/>
        <w:jc w:val="both"/>
      </w:pPr>
    </w:p>
    <w:p w14:paraId="2DDCFD2B" w14:textId="77777777" w:rsidR="00182BDE" w:rsidRDefault="00182BDE">
      <w:pPr>
        <w:pStyle w:val="a3"/>
        <w:spacing w:before="11"/>
        <w:ind w:left="0"/>
        <w:rPr>
          <w:sz w:val="27"/>
        </w:rPr>
      </w:pPr>
    </w:p>
    <w:p w14:paraId="11E9313E" w14:textId="77777777" w:rsidR="00182BDE" w:rsidRDefault="00000000">
      <w:pPr>
        <w:pStyle w:val="3"/>
      </w:pPr>
      <w:r>
        <w:rPr>
          <w:rFonts w:hint="eastAsia"/>
          <w:lang w:val="en-US"/>
        </w:rPr>
        <w:lastRenderedPageBreak/>
        <w:t xml:space="preserve">6 </w:t>
      </w:r>
      <w:r>
        <w:t>违规</w:t>
      </w:r>
      <w:r>
        <w:rPr>
          <w:w w:val="99"/>
        </w:rPr>
        <w:t xml:space="preserve"> </w:t>
      </w:r>
    </w:p>
    <w:p w14:paraId="3A12CA1A" w14:textId="77777777" w:rsidR="00182BDE" w:rsidRDefault="00000000">
      <w:pPr>
        <w:pStyle w:val="a6"/>
        <w:numPr>
          <w:ilvl w:val="1"/>
          <w:numId w:val="0"/>
        </w:numPr>
        <w:tabs>
          <w:tab w:val="left" w:pos="579"/>
        </w:tabs>
        <w:spacing w:before="13"/>
        <w:ind w:left="578" w:hanging="319"/>
        <w:rPr>
          <w:sz w:val="21"/>
        </w:rPr>
      </w:pPr>
      <w:r>
        <w:rPr>
          <w:rFonts w:hint="eastAsia"/>
          <w:sz w:val="19"/>
          <w:szCs w:val="19"/>
          <w:lang w:val="en-US"/>
        </w:rPr>
        <w:t>6</w:t>
      </w:r>
      <w:r>
        <w:rPr>
          <w:sz w:val="19"/>
          <w:szCs w:val="19"/>
        </w:rPr>
        <w:t>.1</w:t>
      </w:r>
      <w:r>
        <w:rPr>
          <w:rFonts w:hint="eastAsia"/>
          <w:sz w:val="19"/>
          <w:szCs w:val="19"/>
          <w:lang w:val="en-US"/>
        </w:rPr>
        <w:t xml:space="preserve"> </w:t>
      </w:r>
      <w:r>
        <w:rPr>
          <w:spacing w:val="-3"/>
          <w:sz w:val="21"/>
        </w:rPr>
        <w:t>每支队伍每轮任务允许第</w:t>
      </w:r>
      <w:r>
        <w:rPr>
          <w:spacing w:val="-52"/>
          <w:sz w:val="21"/>
        </w:rPr>
        <w:t xml:space="preserve"> </w:t>
      </w:r>
      <w:r>
        <w:rPr>
          <w:sz w:val="21"/>
        </w:rPr>
        <w:t>1</w:t>
      </w:r>
      <w:r>
        <w:rPr>
          <w:spacing w:val="-55"/>
          <w:sz w:val="21"/>
        </w:rPr>
        <w:t xml:space="preserve"> </w:t>
      </w:r>
      <w:r>
        <w:rPr>
          <w:spacing w:val="-13"/>
          <w:sz w:val="21"/>
        </w:rPr>
        <w:t>次机器人“误启动”，第</w:t>
      </w:r>
      <w:r>
        <w:rPr>
          <w:spacing w:val="-53"/>
          <w:sz w:val="21"/>
        </w:rPr>
        <w:t xml:space="preserve"> </w:t>
      </w:r>
      <w:r>
        <w:rPr>
          <w:sz w:val="21"/>
        </w:rPr>
        <w:t>2</w:t>
      </w:r>
      <w:r>
        <w:rPr>
          <w:spacing w:val="-55"/>
          <w:sz w:val="21"/>
        </w:rPr>
        <w:t xml:space="preserve"> </w:t>
      </w:r>
      <w:r>
        <w:rPr>
          <w:spacing w:val="-3"/>
          <w:sz w:val="21"/>
        </w:rPr>
        <w:t>次再犯如是小组赛，该轮成绩为</w:t>
      </w:r>
    </w:p>
    <w:p w14:paraId="7DE01238" w14:textId="77777777" w:rsidR="00182BDE" w:rsidRDefault="00000000">
      <w:pPr>
        <w:pStyle w:val="a3"/>
        <w:spacing w:before="139"/>
      </w:pPr>
      <w:r>
        <w:t>0 分，决赛则直接淘汰</w:t>
      </w:r>
      <w:r>
        <w:rPr>
          <w:rFonts w:hint="eastAsia"/>
        </w:rPr>
        <w:t>。</w:t>
      </w:r>
    </w:p>
    <w:p w14:paraId="1827F930" w14:textId="77777777" w:rsidR="00182BDE" w:rsidRDefault="00000000">
      <w:pPr>
        <w:pStyle w:val="a6"/>
        <w:numPr>
          <w:ilvl w:val="1"/>
          <w:numId w:val="0"/>
        </w:numPr>
        <w:tabs>
          <w:tab w:val="left" w:pos="630"/>
        </w:tabs>
        <w:spacing w:before="43" w:line="364" w:lineRule="auto"/>
        <w:ind w:left="260" w:right="579"/>
        <w:rPr>
          <w:sz w:val="21"/>
        </w:rPr>
      </w:pPr>
      <w:r>
        <w:rPr>
          <w:rFonts w:hint="eastAsia"/>
          <w:sz w:val="19"/>
          <w:szCs w:val="19"/>
          <w:lang w:val="en-US"/>
        </w:rPr>
        <w:t>6</w:t>
      </w:r>
      <w:r>
        <w:rPr>
          <w:sz w:val="19"/>
          <w:szCs w:val="19"/>
        </w:rPr>
        <w:t>.2</w:t>
      </w:r>
      <w:r>
        <w:rPr>
          <w:rFonts w:hint="eastAsia"/>
          <w:sz w:val="19"/>
          <w:szCs w:val="19"/>
          <w:lang w:val="en-US"/>
        </w:rPr>
        <w:t xml:space="preserve"> </w:t>
      </w:r>
      <w:r>
        <w:rPr>
          <w:spacing w:val="-3"/>
          <w:sz w:val="21"/>
        </w:rPr>
        <w:t>比赛开始后，选手如有未经裁判允许，接触场内物品或者机器人的行为，第一次将受</w:t>
      </w:r>
      <w:r>
        <w:rPr>
          <w:spacing w:val="-7"/>
          <w:sz w:val="21"/>
        </w:rPr>
        <w:t xml:space="preserve">到警告，第二次再犯则该轮成绩为 </w:t>
      </w:r>
      <w:r>
        <w:rPr>
          <w:sz w:val="21"/>
        </w:rPr>
        <w:t>0</w:t>
      </w:r>
      <w:r>
        <w:rPr>
          <w:spacing w:val="-20"/>
          <w:sz w:val="21"/>
        </w:rPr>
        <w:t xml:space="preserve"> 分。</w:t>
      </w:r>
      <w:r>
        <w:rPr>
          <w:sz w:val="21"/>
        </w:rPr>
        <w:t xml:space="preserve"> </w:t>
      </w:r>
    </w:p>
    <w:p w14:paraId="508F703E" w14:textId="77777777" w:rsidR="00182BDE" w:rsidRDefault="00000000">
      <w:pPr>
        <w:pStyle w:val="a6"/>
        <w:numPr>
          <w:ilvl w:val="1"/>
          <w:numId w:val="0"/>
        </w:numPr>
        <w:tabs>
          <w:tab w:val="left" w:pos="630"/>
        </w:tabs>
        <w:spacing w:line="367" w:lineRule="auto"/>
        <w:ind w:left="260" w:right="788"/>
        <w:rPr>
          <w:sz w:val="21"/>
        </w:rPr>
      </w:pPr>
      <w:r>
        <w:rPr>
          <w:rFonts w:hint="eastAsia"/>
          <w:sz w:val="19"/>
          <w:szCs w:val="19"/>
          <w:lang w:val="en-US"/>
        </w:rPr>
        <w:t>6</w:t>
      </w:r>
      <w:r>
        <w:rPr>
          <w:sz w:val="19"/>
          <w:szCs w:val="19"/>
        </w:rPr>
        <w:t>.3</w:t>
      </w:r>
      <w:r>
        <w:rPr>
          <w:rFonts w:hint="eastAsia"/>
          <w:sz w:val="19"/>
          <w:szCs w:val="19"/>
          <w:lang w:val="en-US"/>
        </w:rPr>
        <w:t xml:space="preserve"> </w:t>
      </w:r>
      <w:r>
        <w:rPr>
          <w:spacing w:val="-3"/>
          <w:sz w:val="21"/>
        </w:rPr>
        <w:t>辅导老师或家长存在口授选手影响比赛的指引，或亲手参与搭建调试任务，抑或触</w:t>
      </w:r>
      <w:r>
        <w:rPr>
          <w:spacing w:val="-6"/>
          <w:sz w:val="21"/>
        </w:rPr>
        <w:t xml:space="preserve">碰、修复作品等行为的，一经查证则该轮成绩记 </w:t>
      </w:r>
      <w:r>
        <w:rPr>
          <w:sz w:val="21"/>
        </w:rPr>
        <w:t>0</w:t>
      </w:r>
      <w:r>
        <w:rPr>
          <w:spacing w:val="-20"/>
          <w:sz w:val="21"/>
        </w:rPr>
        <w:t xml:space="preserve"> 分。</w:t>
      </w:r>
      <w:r>
        <w:rPr>
          <w:sz w:val="21"/>
        </w:rPr>
        <w:t xml:space="preserve"> </w:t>
      </w:r>
    </w:p>
    <w:p w14:paraId="29D1D124" w14:textId="77777777" w:rsidR="00182BDE" w:rsidRDefault="00000000">
      <w:pPr>
        <w:pStyle w:val="a6"/>
        <w:numPr>
          <w:ilvl w:val="1"/>
          <w:numId w:val="0"/>
        </w:numPr>
        <w:tabs>
          <w:tab w:val="left" w:pos="630"/>
        </w:tabs>
        <w:spacing w:line="364" w:lineRule="auto"/>
        <w:ind w:left="260" w:right="423"/>
        <w:rPr>
          <w:sz w:val="21"/>
        </w:rPr>
      </w:pPr>
      <w:r>
        <w:rPr>
          <w:rFonts w:hint="eastAsia"/>
          <w:sz w:val="19"/>
          <w:szCs w:val="19"/>
          <w:lang w:val="en-US"/>
        </w:rPr>
        <w:t>6</w:t>
      </w:r>
      <w:r>
        <w:rPr>
          <w:sz w:val="19"/>
          <w:szCs w:val="19"/>
        </w:rPr>
        <w:t>.4</w:t>
      </w:r>
      <w:r>
        <w:rPr>
          <w:rFonts w:hint="eastAsia"/>
          <w:sz w:val="19"/>
          <w:szCs w:val="19"/>
          <w:lang w:val="en-US"/>
        </w:rPr>
        <w:t xml:space="preserve"> </w:t>
      </w:r>
      <w:r>
        <w:rPr>
          <w:spacing w:val="-3"/>
          <w:sz w:val="21"/>
        </w:rPr>
        <w:t>启动后的机器人不得为了策略的需要，故意分离部件或掉落零件在场地上，这属于犯 规行为，由裁判确定给予警告、再次犯规将判罚该轮成绩为 0</w:t>
      </w:r>
      <w:r>
        <w:rPr>
          <w:spacing w:val="-2"/>
          <w:sz w:val="21"/>
        </w:rPr>
        <w:t xml:space="preserve"> 分，犯规分离或掉落的零件</w:t>
      </w:r>
      <w:r>
        <w:rPr>
          <w:spacing w:val="-3"/>
          <w:sz w:val="21"/>
        </w:rPr>
        <w:t>则由裁判即时清理出场。</w:t>
      </w:r>
      <w:r>
        <w:rPr>
          <w:sz w:val="21"/>
        </w:rPr>
        <w:t xml:space="preserve"> </w:t>
      </w:r>
    </w:p>
    <w:p w14:paraId="71512B04" w14:textId="77777777" w:rsidR="00182BDE" w:rsidRDefault="00000000">
      <w:pPr>
        <w:pStyle w:val="a6"/>
        <w:numPr>
          <w:ilvl w:val="1"/>
          <w:numId w:val="0"/>
        </w:numPr>
        <w:tabs>
          <w:tab w:val="left" w:pos="579"/>
        </w:tabs>
        <w:spacing w:line="269" w:lineRule="exact"/>
        <w:ind w:left="578" w:hanging="319"/>
        <w:rPr>
          <w:sz w:val="21"/>
        </w:rPr>
      </w:pPr>
      <w:r>
        <w:rPr>
          <w:rFonts w:hint="eastAsia"/>
          <w:sz w:val="19"/>
          <w:szCs w:val="19"/>
          <w:lang w:val="en-US"/>
        </w:rPr>
        <w:t>6</w:t>
      </w:r>
      <w:r>
        <w:rPr>
          <w:sz w:val="19"/>
          <w:szCs w:val="19"/>
        </w:rPr>
        <w:t>.5</w:t>
      </w:r>
      <w:r>
        <w:rPr>
          <w:rFonts w:hint="eastAsia"/>
          <w:sz w:val="19"/>
          <w:szCs w:val="19"/>
          <w:lang w:val="en-US"/>
        </w:rPr>
        <w:t xml:space="preserve"> </w:t>
      </w:r>
      <w:r>
        <w:rPr>
          <w:spacing w:val="-3"/>
          <w:sz w:val="21"/>
        </w:rPr>
        <w:t xml:space="preserve">选手不听从裁判员指令的，将视情况轻重，由裁判确定给予警告、初赛该轮成绩为 </w:t>
      </w:r>
      <w:r>
        <w:rPr>
          <w:sz w:val="21"/>
        </w:rPr>
        <w:t xml:space="preserve">0 </w:t>
      </w:r>
    </w:p>
    <w:p w14:paraId="51EC2998" w14:textId="77777777" w:rsidR="00182BDE" w:rsidRDefault="00000000">
      <w:pPr>
        <w:pStyle w:val="a6"/>
        <w:numPr>
          <w:ilvl w:val="1"/>
          <w:numId w:val="0"/>
        </w:numPr>
        <w:tabs>
          <w:tab w:val="left" w:pos="630"/>
        </w:tabs>
        <w:spacing w:line="364" w:lineRule="auto"/>
        <w:ind w:left="260" w:right="423"/>
        <w:rPr>
          <w:sz w:val="21"/>
          <w:lang w:val="en-US"/>
        </w:rPr>
      </w:pPr>
      <w:r>
        <w:t>分、决赛直接淘汰，乃至取消活动资格等处</w:t>
      </w:r>
      <w:r>
        <w:rPr>
          <w:rFonts w:hint="eastAsia"/>
          <w:lang w:val="en-US"/>
        </w:rPr>
        <w:t>理。</w:t>
      </w:r>
    </w:p>
    <w:p w14:paraId="6C0490D8" w14:textId="77777777" w:rsidR="00182BDE" w:rsidRDefault="00182BDE">
      <w:pPr>
        <w:pStyle w:val="a3"/>
        <w:spacing w:before="139"/>
      </w:pPr>
    </w:p>
    <w:p w14:paraId="0635AC81" w14:textId="77777777" w:rsidR="00182BDE" w:rsidRDefault="00182BDE">
      <w:pPr>
        <w:pStyle w:val="a3"/>
        <w:spacing w:before="139"/>
        <w:sectPr w:rsidR="00182BDE">
          <w:pgSz w:w="11910" w:h="16840"/>
          <w:pgMar w:top="1380" w:right="1380" w:bottom="280" w:left="1540" w:header="720" w:footer="720" w:gutter="0"/>
          <w:cols w:space="720"/>
        </w:sectPr>
      </w:pPr>
    </w:p>
    <w:p w14:paraId="5427720E" w14:textId="77777777" w:rsidR="00182BDE" w:rsidRDefault="00000000">
      <w:pPr>
        <w:spacing w:before="214"/>
        <w:ind w:left="992" w:right="1027"/>
        <w:jc w:val="center"/>
        <w:rPr>
          <w:b/>
          <w:sz w:val="32"/>
        </w:rPr>
      </w:pPr>
      <w:r>
        <w:rPr>
          <w:b/>
          <w:sz w:val="32"/>
        </w:rPr>
        <w:lastRenderedPageBreak/>
        <w:t>星际传奇计分表</w:t>
      </w:r>
    </w:p>
    <w:p w14:paraId="084F6ED6" w14:textId="77777777" w:rsidR="00182BDE" w:rsidRDefault="00182BDE">
      <w:pPr>
        <w:pStyle w:val="a3"/>
        <w:spacing w:before="12"/>
        <w:ind w:left="0"/>
        <w:rPr>
          <w:b/>
          <w:sz w:val="8"/>
        </w:rPr>
      </w:pPr>
    </w:p>
    <w:p w14:paraId="6A5BC2DC" w14:textId="77777777" w:rsidR="00182BDE" w:rsidRDefault="00000000">
      <w:pPr>
        <w:pStyle w:val="3"/>
        <w:tabs>
          <w:tab w:val="left" w:pos="3025"/>
          <w:tab w:val="left" w:pos="8189"/>
        </w:tabs>
        <w:spacing w:before="74"/>
        <w:rPr>
          <w:b w:val="0"/>
        </w:rPr>
      </w:pPr>
      <w:r>
        <w:t>参赛队：</w:t>
      </w:r>
      <w:r>
        <w:rPr>
          <w:u w:val="single"/>
        </w:rPr>
        <w:t xml:space="preserve"> </w:t>
      </w:r>
      <w:r>
        <w:rPr>
          <w:u w:val="single"/>
        </w:rPr>
        <w:tab/>
      </w:r>
      <w:r>
        <w:t>组别：</w:t>
      </w:r>
      <w:r>
        <w:rPr>
          <w:rFonts w:ascii="Times New Roman" w:eastAsia="Times New Roman"/>
          <w:u w:val="single"/>
        </w:rPr>
        <w:t xml:space="preserve"> </w:t>
      </w:r>
      <w:r>
        <w:rPr>
          <w:rFonts w:ascii="Times New Roman" w:eastAsia="Times New Roman"/>
          <w:u w:val="single"/>
        </w:rPr>
        <w:tab/>
      </w:r>
      <w:r>
        <w:rPr>
          <w:b w:val="0"/>
        </w:rPr>
        <w:t xml:space="preserve"> </w:t>
      </w:r>
    </w:p>
    <w:p w14:paraId="5D4F57D3" w14:textId="77777777" w:rsidR="00182BDE" w:rsidRDefault="00182BDE">
      <w:pPr>
        <w:pStyle w:val="a3"/>
        <w:spacing w:before="2"/>
        <w:ind w:left="0"/>
        <w:rPr>
          <w:sz w:val="6"/>
        </w:rPr>
      </w:pPr>
    </w:p>
    <w:tbl>
      <w:tblPr>
        <w:tblW w:w="0" w:type="auto"/>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4A0" w:firstRow="1" w:lastRow="0" w:firstColumn="1" w:lastColumn="0" w:noHBand="0" w:noVBand="1"/>
      </w:tblPr>
      <w:tblGrid>
        <w:gridCol w:w="972"/>
        <w:gridCol w:w="1678"/>
        <w:gridCol w:w="3874"/>
        <w:gridCol w:w="968"/>
        <w:gridCol w:w="1075"/>
      </w:tblGrid>
      <w:tr w:rsidR="00182BDE" w14:paraId="53CB9860" w14:textId="77777777">
        <w:trPr>
          <w:trHeight w:val="284"/>
        </w:trPr>
        <w:tc>
          <w:tcPr>
            <w:tcW w:w="8567" w:type="dxa"/>
            <w:gridSpan w:val="5"/>
            <w:tcBorders>
              <w:bottom w:val="single" w:sz="4" w:space="0" w:color="000000"/>
            </w:tcBorders>
          </w:tcPr>
          <w:p w14:paraId="47E914B1" w14:textId="77777777" w:rsidR="00182BDE" w:rsidRDefault="00000000">
            <w:pPr>
              <w:pStyle w:val="TableParagraph"/>
              <w:spacing w:before="25"/>
              <w:ind w:left="3948" w:right="3813"/>
              <w:rPr>
                <w:sz w:val="18"/>
              </w:rPr>
            </w:pPr>
            <w:r>
              <w:rPr>
                <w:sz w:val="18"/>
              </w:rPr>
              <w:t xml:space="preserve">固定任务 </w:t>
            </w:r>
          </w:p>
        </w:tc>
      </w:tr>
      <w:tr w:rsidR="00182BDE" w14:paraId="4B2E6904" w14:textId="77777777">
        <w:trPr>
          <w:trHeight w:val="410"/>
        </w:trPr>
        <w:tc>
          <w:tcPr>
            <w:tcW w:w="2650" w:type="dxa"/>
            <w:gridSpan w:val="2"/>
            <w:tcBorders>
              <w:top w:val="single" w:sz="4" w:space="0" w:color="000000"/>
              <w:bottom w:val="single" w:sz="4" w:space="0" w:color="000000"/>
              <w:right w:val="single" w:sz="4" w:space="0" w:color="000000"/>
            </w:tcBorders>
          </w:tcPr>
          <w:p w14:paraId="44A17F0E" w14:textId="77777777" w:rsidR="00182BDE" w:rsidRDefault="00000000">
            <w:pPr>
              <w:pStyle w:val="TableParagraph"/>
              <w:ind w:left="1075" w:right="965"/>
              <w:rPr>
                <w:sz w:val="18"/>
              </w:rPr>
            </w:pPr>
            <w:r>
              <w:rPr>
                <w:sz w:val="18"/>
              </w:rPr>
              <w:t xml:space="preserve">任务 </w:t>
            </w:r>
          </w:p>
        </w:tc>
        <w:tc>
          <w:tcPr>
            <w:tcW w:w="3874" w:type="dxa"/>
            <w:tcBorders>
              <w:top w:val="single" w:sz="4" w:space="0" w:color="000000"/>
              <w:left w:val="single" w:sz="4" w:space="0" w:color="000000"/>
              <w:bottom w:val="single" w:sz="4" w:space="0" w:color="000000"/>
              <w:right w:val="single" w:sz="4" w:space="0" w:color="000000"/>
            </w:tcBorders>
          </w:tcPr>
          <w:p w14:paraId="0294104F" w14:textId="77777777" w:rsidR="00182BDE" w:rsidRDefault="00000000">
            <w:pPr>
              <w:pStyle w:val="TableParagraph"/>
              <w:ind w:left="172" w:right="49"/>
              <w:rPr>
                <w:sz w:val="18"/>
              </w:rPr>
            </w:pPr>
            <w:r>
              <w:rPr>
                <w:sz w:val="18"/>
              </w:rPr>
              <w:t xml:space="preserve">分值 </w:t>
            </w:r>
          </w:p>
        </w:tc>
        <w:tc>
          <w:tcPr>
            <w:tcW w:w="968" w:type="dxa"/>
            <w:tcBorders>
              <w:top w:val="single" w:sz="4" w:space="0" w:color="000000"/>
              <w:left w:val="single" w:sz="4" w:space="0" w:color="000000"/>
              <w:bottom w:val="single" w:sz="4" w:space="0" w:color="000000"/>
              <w:right w:val="single" w:sz="4" w:space="0" w:color="000000"/>
            </w:tcBorders>
          </w:tcPr>
          <w:p w14:paraId="05426079" w14:textId="77777777" w:rsidR="00182BDE" w:rsidRDefault="00000000">
            <w:pPr>
              <w:pStyle w:val="TableParagraph"/>
              <w:ind w:left="255" w:right="122"/>
              <w:rPr>
                <w:sz w:val="18"/>
              </w:rPr>
            </w:pPr>
            <w:r>
              <w:rPr>
                <w:sz w:val="18"/>
              </w:rPr>
              <w:t xml:space="preserve">第一轮 </w:t>
            </w:r>
          </w:p>
        </w:tc>
        <w:tc>
          <w:tcPr>
            <w:tcW w:w="1075" w:type="dxa"/>
            <w:tcBorders>
              <w:top w:val="single" w:sz="4" w:space="0" w:color="000000"/>
              <w:left w:val="single" w:sz="4" w:space="0" w:color="000000"/>
              <w:bottom w:val="single" w:sz="4" w:space="0" w:color="000000"/>
            </w:tcBorders>
          </w:tcPr>
          <w:p w14:paraId="5E7BB728" w14:textId="77777777" w:rsidR="00182BDE" w:rsidRDefault="00000000">
            <w:pPr>
              <w:pStyle w:val="TableParagraph"/>
              <w:ind w:left="307" w:right="159"/>
              <w:rPr>
                <w:sz w:val="18"/>
              </w:rPr>
            </w:pPr>
            <w:r>
              <w:rPr>
                <w:sz w:val="18"/>
              </w:rPr>
              <w:t xml:space="preserve">第二轮 </w:t>
            </w:r>
          </w:p>
        </w:tc>
      </w:tr>
      <w:tr w:rsidR="00182BDE" w14:paraId="011B94B5" w14:textId="77777777">
        <w:trPr>
          <w:trHeight w:val="410"/>
        </w:trPr>
        <w:tc>
          <w:tcPr>
            <w:tcW w:w="972" w:type="dxa"/>
            <w:vMerge w:val="restart"/>
            <w:tcBorders>
              <w:top w:val="single" w:sz="4" w:space="0" w:color="000000"/>
              <w:right w:val="single" w:sz="2" w:space="0" w:color="000000"/>
            </w:tcBorders>
          </w:tcPr>
          <w:p w14:paraId="4E7F93CC" w14:textId="77777777" w:rsidR="00182BDE" w:rsidRDefault="00182BDE">
            <w:pPr>
              <w:pStyle w:val="TableParagraph"/>
              <w:spacing w:before="0"/>
              <w:jc w:val="left"/>
              <w:rPr>
                <w:sz w:val="18"/>
              </w:rPr>
            </w:pPr>
          </w:p>
          <w:p w14:paraId="0F55CEAE" w14:textId="77777777" w:rsidR="00182BDE" w:rsidRDefault="00182BDE">
            <w:pPr>
              <w:pStyle w:val="TableParagraph"/>
              <w:spacing w:before="0"/>
              <w:jc w:val="left"/>
              <w:rPr>
                <w:sz w:val="18"/>
              </w:rPr>
            </w:pPr>
          </w:p>
          <w:p w14:paraId="69E6AD52" w14:textId="77777777" w:rsidR="00182BDE" w:rsidRDefault="00182BDE">
            <w:pPr>
              <w:pStyle w:val="TableParagraph"/>
              <w:spacing w:before="0"/>
              <w:jc w:val="left"/>
              <w:rPr>
                <w:sz w:val="18"/>
              </w:rPr>
            </w:pPr>
          </w:p>
          <w:p w14:paraId="519400E6" w14:textId="77777777" w:rsidR="00182BDE" w:rsidRDefault="00182BDE">
            <w:pPr>
              <w:pStyle w:val="TableParagraph"/>
              <w:spacing w:before="0"/>
              <w:jc w:val="left"/>
              <w:rPr>
                <w:sz w:val="18"/>
              </w:rPr>
            </w:pPr>
          </w:p>
          <w:p w14:paraId="35F356CA" w14:textId="77777777" w:rsidR="00182BDE" w:rsidRDefault="00182BDE">
            <w:pPr>
              <w:pStyle w:val="TableParagraph"/>
              <w:spacing w:before="0"/>
              <w:jc w:val="left"/>
              <w:rPr>
                <w:sz w:val="18"/>
              </w:rPr>
            </w:pPr>
          </w:p>
          <w:p w14:paraId="5355580D" w14:textId="77777777" w:rsidR="00182BDE" w:rsidRDefault="00182BDE">
            <w:pPr>
              <w:pStyle w:val="TableParagraph"/>
              <w:spacing w:before="0"/>
              <w:jc w:val="left"/>
              <w:rPr>
                <w:sz w:val="18"/>
              </w:rPr>
            </w:pPr>
          </w:p>
          <w:p w14:paraId="0C1FCE4E" w14:textId="77777777" w:rsidR="00182BDE" w:rsidRDefault="00182BDE">
            <w:pPr>
              <w:pStyle w:val="TableParagraph"/>
              <w:spacing w:before="0"/>
              <w:jc w:val="left"/>
              <w:rPr>
                <w:sz w:val="18"/>
              </w:rPr>
            </w:pPr>
          </w:p>
          <w:p w14:paraId="3B3A492C" w14:textId="77777777" w:rsidR="00182BDE" w:rsidRDefault="00182BDE">
            <w:pPr>
              <w:pStyle w:val="TableParagraph"/>
              <w:spacing w:before="0"/>
              <w:jc w:val="left"/>
              <w:rPr>
                <w:sz w:val="18"/>
              </w:rPr>
            </w:pPr>
          </w:p>
          <w:p w14:paraId="4615F7B9" w14:textId="77777777" w:rsidR="00182BDE" w:rsidRDefault="00182BDE">
            <w:pPr>
              <w:pStyle w:val="TableParagraph"/>
              <w:spacing w:before="7"/>
              <w:jc w:val="left"/>
              <w:rPr>
                <w:sz w:val="19"/>
              </w:rPr>
            </w:pPr>
          </w:p>
          <w:p w14:paraId="53CD4CC5" w14:textId="77777777" w:rsidR="00182BDE" w:rsidRDefault="00000000">
            <w:pPr>
              <w:pStyle w:val="TableParagraph"/>
              <w:spacing w:before="0"/>
              <w:ind w:left="123"/>
              <w:jc w:val="left"/>
              <w:rPr>
                <w:sz w:val="18"/>
              </w:rPr>
            </w:pPr>
            <w:r>
              <w:rPr>
                <w:sz w:val="18"/>
              </w:rPr>
              <w:t xml:space="preserve">基本任务 </w:t>
            </w:r>
          </w:p>
        </w:tc>
        <w:tc>
          <w:tcPr>
            <w:tcW w:w="1678" w:type="dxa"/>
            <w:tcBorders>
              <w:top w:val="single" w:sz="4" w:space="0" w:color="000000"/>
              <w:left w:val="single" w:sz="2" w:space="0" w:color="000000"/>
              <w:bottom w:val="single" w:sz="4" w:space="0" w:color="000000"/>
              <w:right w:val="single" w:sz="4" w:space="0" w:color="000000"/>
            </w:tcBorders>
          </w:tcPr>
          <w:p w14:paraId="0607163C" w14:textId="77777777" w:rsidR="00182BDE" w:rsidRDefault="00000000">
            <w:pPr>
              <w:pStyle w:val="TableParagraph"/>
              <w:ind w:right="363"/>
              <w:jc w:val="right"/>
              <w:rPr>
                <w:sz w:val="18"/>
              </w:rPr>
            </w:pPr>
            <w:r>
              <w:rPr>
                <w:sz w:val="18"/>
              </w:rPr>
              <w:t xml:space="preserve">顺利启航 </w:t>
            </w:r>
          </w:p>
        </w:tc>
        <w:tc>
          <w:tcPr>
            <w:tcW w:w="3874" w:type="dxa"/>
            <w:tcBorders>
              <w:top w:val="single" w:sz="4" w:space="0" w:color="000000"/>
              <w:left w:val="single" w:sz="4" w:space="0" w:color="000000"/>
              <w:bottom w:val="single" w:sz="4" w:space="0" w:color="000000"/>
              <w:right w:val="single" w:sz="4" w:space="0" w:color="000000"/>
            </w:tcBorders>
          </w:tcPr>
          <w:p w14:paraId="58ECA827" w14:textId="77777777" w:rsidR="00182BDE" w:rsidRDefault="00000000">
            <w:pPr>
              <w:pStyle w:val="TableParagraph"/>
              <w:ind w:left="172" w:right="49"/>
              <w:rPr>
                <w:sz w:val="18"/>
              </w:rPr>
            </w:pPr>
            <w:r>
              <w:rPr>
                <w:sz w:val="18"/>
              </w:rPr>
              <w:t xml:space="preserve">机器人离开星舰坞，60 分 </w:t>
            </w:r>
          </w:p>
        </w:tc>
        <w:tc>
          <w:tcPr>
            <w:tcW w:w="968" w:type="dxa"/>
            <w:tcBorders>
              <w:top w:val="single" w:sz="4" w:space="0" w:color="000000"/>
              <w:left w:val="single" w:sz="4" w:space="0" w:color="000000"/>
              <w:bottom w:val="single" w:sz="4" w:space="0" w:color="000000"/>
              <w:right w:val="single" w:sz="4" w:space="0" w:color="000000"/>
            </w:tcBorders>
          </w:tcPr>
          <w:p w14:paraId="09FBCE64" w14:textId="77777777" w:rsidR="00182BDE" w:rsidRDefault="00000000">
            <w:pPr>
              <w:pStyle w:val="TableParagraph"/>
              <w:ind w:left="130"/>
              <w:rPr>
                <w:sz w:val="18"/>
              </w:rPr>
            </w:pPr>
            <w:r>
              <w:rPr>
                <w:sz w:val="18"/>
              </w:rPr>
              <w:t xml:space="preserve"> </w:t>
            </w:r>
          </w:p>
        </w:tc>
        <w:tc>
          <w:tcPr>
            <w:tcW w:w="1075" w:type="dxa"/>
            <w:tcBorders>
              <w:top w:val="single" w:sz="4" w:space="0" w:color="000000"/>
              <w:left w:val="single" w:sz="4" w:space="0" w:color="000000"/>
              <w:bottom w:val="single" w:sz="4" w:space="0" w:color="000000"/>
            </w:tcBorders>
          </w:tcPr>
          <w:p w14:paraId="1C298D39" w14:textId="77777777" w:rsidR="00182BDE" w:rsidRDefault="00000000">
            <w:pPr>
              <w:pStyle w:val="TableParagraph"/>
              <w:ind w:left="150"/>
              <w:rPr>
                <w:sz w:val="18"/>
              </w:rPr>
            </w:pPr>
            <w:r>
              <w:rPr>
                <w:sz w:val="18"/>
              </w:rPr>
              <w:t xml:space="preserve"> </w:t>
            </w:r>
          </w:p>
        </w:tc>
      </w:tr>
      <w:tr w:rsidR="00182BDE" w14:paraId="1FF61FC1" w14:textId="77777777">
        <w:trPr>
          <w:trHeight w:val="410"/>
        </w:trPr>
        <w:tc>
          <w:tcPr>
            <w:tcW w:w="972" w:type="dxa"/>
            <w:vMerge/>
            <w:tcBorders>
              <w:right w:val="single" w:sz="2" w:space="0" w:color="000000"/>
            </w:tcBorders>
          </w:tcPr>
          <w:p w14:paraId="1A24A4CB" w14:textId="77777777" w:rsidR="00182BDE" w:rsidRDefault="00182BDE">
            <w:pPr>
              <w:rPr>
                <w:sz w:val="2"/>
                <w:szCs w:val="2"/>
              </w:rPr>
            </w:pPr>
          </w:p>
        </w:tc>
        <w:tc>
          <w:tcPr>
            <w:tcW w:w="1678" w:type="dxa"/>
            <w:tcBorders>
              <w:top w:val="single" w:sz="4" w:space="0" w:color="000000"/>
              <w:left w:val="single" w:sz="2" w:space="0" w:color="000000"/>
              <w:bottom w:val="single" w:sz="4" w:space="0" w:color="000000"/>
              <w:right w:val="single" w:sz="4" w:space="0" w:color="000000"/>
            </w:tcBorders>
          </w:tcPr>
          <w:p w14:paraId="0AD2CCB4" w14:textId="77777777" w:rsidR="00182BDE" w:rsidRDefault="00000000">
            <w:pPr>
              <w:pStyle w:val="TableParagraph"/>
              <w:ind w:right="363"/>
              <w:jc w:val="right"/>
              <w:rPr>
                <w:sz w:val="18"/>
              </w:rPr>
            </w:pPr>
            <w:r>
              <w:rPr>
                <w:sz w:val="18"/>
              </w:rPr>
              <w:t xml:space="preserve">飞行航道 </w:t>
            </w:r>
          </w:p>
        </w:tc>
        <w:tc>
          <w:tcPr>
            <w:tcW w:w="3874" w:type="dxa"/>
            <w:tcBorders>
              <w:top w:val="single" w:sz="4" w:space="0" w:color="000000"/>
              <w:left w:val="single" w:sz="4" w:space="0" w:color="000000"/>
              <w:bottom w:val="single" w:sz="4" w:space="0" w:color="000000"/>
              <w:right w:val="single" w:sz="4" w:space="0" w:color="000000"/>
            </w:tcBorders>
          </w:tcPr>
          <w:p w14:paraId="5403C2E9" w14:textId="77777777" w:rsidR="00182BDE" w:rsidRDefault="00000000">
            <w:pPr>
              <w:pStyle w:val="TableParagraph"/>
              <w:ind w:left="175" w:right="49"/>
              <w:rPr>
                <w:sz w:val="18"/>
              </w:rPr>
            </w:pPr>
            <w:r>
              <w:rPr>
                <w:sz w:val="18"/>
              </w:rPr>
              <w:t xml:space="preserve">驱动轮接触标记线，6 分/条 </w:t>
            </w:r>
          </w:p>
        </w:tc>
        <w:tc>
          <w:tcPr>
            <w:tcW w:w="968" w:type="dxa"/>
            <w:tcBorders>
              <w:top w:val="single" w:sz="4" w:space="0" w:color="000000"/>
              <w:left w:val="single" w:sz="4" w:space="0" w:color="000000"/>
              <w:bottom w:val="single" w:sz="4" w:space="0" w:color="000000"/>
              <w:right w:val="single" w:sz="4" w:space="0" w:color="000000"/>
            </w:tcBorders>
          </w:tcPr>
          <w:p w14:paraId="2F59389A" w14:textId="77777777" w:rsidR="00182BDE" w:rsidRDefault="00000000">
            <w:pPr>
              <w:pStyle w:val="TableParagraph"/>
              <w:ind w:left="130"/>
              <w:rPr>
                <w:sz w:val="18"/>
              </w:rPr>
            </w:pPr>
            <w:r>
              <w:rPr>
                <w:sz w:val="18"/>
              </w:rPr>
              <w:t xml:space="preserve"> </w:t>
            </w:r>
          </w:p>
        </w:tc>
        <w:tc>
          <w:tcPr>
            <w:tcW w:w="1075" w:type="dxa"/>
            <w:tcBorders>
              <w:top w:val="single" w:sz="4" w:space="0" w:color="000000"/>
              <w:left w:val="single" w:sz="4" w:space="0" w:color="000000"/>
              <w:bottom w:val="single" w:sz="4" w:space="0" w:color="000000"/>
            </w:tcBorders>
          </w:tcPr>
          <w:p w14:paraId="0CDD46E9" w14:textId="77777777" w:rsidR="00182BDE" w:rsidRDefault="00000000">
            <w:pPr>
              <w:pStyle w:val="TableParagraph"/>
              <w:ind w:left="150"/>
              <w:rPr>
                <w:sz w:val="18"/>
              </w:rPr>
            </w:pPr>
            <w:r>
              <w:rPr>
                <w:sz w:val="18"/>
              </w:rPr>
              <w:t xml:space="preserve"> </w:t>
            </w:r>
          </w:p>
        </w:tc>
      </w:tr>
      <w:tr w:rsidR="00182BDE" w14:paraId="7CC656FC" w14:textId="77777777">
        <w:trPr>
          <w:trHeight w:val="410"/>
        </w:trPr>
        <w:tc>
          <w:tcPr>
            <w:tcW w:w="972" w:type="dxa"/>
            <w:vMerge/>
            <w:tcBorders>
              <w:right w:val="single" w:sz="2" w:space="0" w:color="000000"/>
            </w:tcBorders>
          </w:tcPr>
          <w:p w14:paraId="402CF10D" w14:textId="77777777" w:rsidR="00182BDE" w:rsidRDefault="00182BDE">
            <w:pPr>
              <w:rPr>
                <w:sz w:val="2"/>
                <w:szCs w:val="2"/>
              </w:rPr>
            </w:pPr>
          </w:p>
        </w:tc>
        <w:tc>
          <w:tcPr>
            <w:tcW w:w="1678" w:type="dxa"/>
            <w:vMerge w:val="restart"/>
            <w:tcBorders>
              <w:top w:val="single" w:sz="4" w:space="0" w:color="000000"/>
              <w:left w:val="single" w:sz="2" w:space="0" w:color="000000"/>
              <w:bottom w:val="single" w:sz="4" w:space="0" w:color="000000"/>
              <w:right w:val="single" w:sz="4" w:space="0" w:color="000000"/>
            </w:tcBorders>
          </w:tcPr>
          <w:p w14:paraId="17285392" w14:textId="77777777" w:rsidR="00182BDE" w:rsidRDefault="00182BDE">
            <w:pPr>
              <w:pStyle w:val="TableParagraph"/>
              <w:spacing w:before="0"/>
              <w:jc w:val="left"/>
              <w:rPr>
                <w:sz w:val="18"/>
              </w:rPr>
            </w:pPr>
          </w:p>
          <w:p w14:paraId="011AC556" w14:textId="77777777" w:rsidR="00182BDE" w:rsidRDefault="00182BDE">
            <w:pPr>
              <w:pStyle w:val="TableParagraph"/>
              <w:spacing w:before="11"/>
              <w:jc w:val="left"/>
              <w:rPr>
                <w:sz w:val="24"/>
              </w:rPr>
            </w:pPr>
          </w:p>
          <w:p w14:paraId="7B1117AE" w14:textId="77777777" w:rsidR="00182BDE" w:rsidRDefault="00000000">
            <w:pPr>
              <w:pStyle w:val="TableParagraph"/>
              <w:spacing w:before="0"/>
              <w:ind w:left="494"/>
              <w:jc w:val="left"/>
              <w:rPr>
                <w:sz w:val="18"/>
              </w:rPr>
            </w:pPr>
            <w:r>
              <w:rPr>
                <w:sz w:val="18"/>
              </w:rPr>
              <w:t xml:space="preserve">探索视界 </w:t>
            </w:r>
          </w:p>
          <w:p w14:paraId="59C66B31" w14:textId="77777777" w:rsidR="00182BDE" w:rsidRDefault="00000000">
            <w:pPr>
              <w:pStyle w:val="TableParagraph"/>
              <w:spacing w:before="4"/>
              <w:ind w:left="561" w:right="101" w:hanging="423"/>
              <w:jc w:val="left"/>
              <w:rPr>
                <w:sz w:val="13"/>
              </w:rPr>
            </w:pPr>
            <w:r>
              <w:rPr>
                <w:sz w:val="13"/>
              </w:rPr>
              <w:t>（同时接触两个区域，</w:t>
            </w:r>
          </w:p>
          <w:p w14:paraId="2C0B1B48" w14:textId="77777777" w:rsidR="00182BDE" w:rsidRDefault="00000000">
            <w:pPr>
              <w:pStyle w:val="TableParagraph"/>
              <w:spacing w:before="4"/>
              <w:ind w:left="561" w:right="101" w:hanging="423"/>
              <w:jc w:val="left"/>
              <w:rPr>
                <w:sz w:val="18"/>
              </w:rPr>
            </w:pPr>
            <w:r>
              <w:rPr>
                <w:sz w:val="13"/>
              </w:rPr>
              <w:t>则以最高一项得分计算）</w:t>
            </w:r>
            <w:r>
              <w:rPr>
                <w:sz w:val="18"/>
              </w:rPr>
              <w:t xml:space="preserve"> </w:t>
            </w:r>
          </w:p>
        </w:tc>
        <w:tc>
          <w:tcPr>
            <w:tcW w:w="3874" w:type="dxa"/>
            <w:tcBorders>
              <w:top w:val="single" w:sz="4" w:space="0" w:color="000000"/>
              <w:left w:val="single" w:sz="4" w:space="0" w:color="000000"/>
              <w:bottom w:val="single" w:sz="4" w:space="0" w:color="000000"/>
              <w:right w:val="single" w:sz="4" w:space="0" w:color="000000"/>
            </w:tcBorders>
          </w:tcPr>
          <w:p w14:paraId="412262E3" w14:textId="77777777" w:rsidR="00182BDE" w:rsidRDefault="00000000">
            <w:pPr>
              <w:pStyle w:val="TableParagraph"/>
              <w:ind w:left="175" w:right="49"/>
              <w:rPr>
                <w:sz w:val="18"/>
              </w:rPr>
            </w:pPr>
            <w:r>
              <w:rPr>
                <w:sz w:val="18"/>
              </w:rPr>
              <w:t xml:space="preserve">探测器离开初始位置，即完成任务，10 分/个 </w:t>
            </w:r>
          </w:p>
        </w:tc>
        <w:tc>
          <w:tcPr>
            <w:tcW w:w="968" w:type="dxa"/>
            <w:tcBorders>
              <w:top w:val="single" w:sz="4" w:space="0" w:color="000000"/>
              <w:left w:val="single" w:sz="4" w:space="0" w:color="000000"/>
              <w:bottom w:val="single" w:sz="4" w:space="0" w:color="000000"/>
              <w:right w:val="single" w:sz="4" w:space="0" w:color="000000"/>
            </w:tcBorders>
          </w:tcPr>
          <w:p w14:paraId="5F386E1D" w14:textId="77777777" w:rsidR="00182BDE" w:rsidRDefault="00000000">
            <w:pPr>
              <w:pStyle w:val="TableParagraph"/>
              <w:ind w:left="130"/>
              <w:rPr>
                <w:sz w:val="18"/>
              </w:rPr>
            </w:pPr>
            <w:r>
              <w:rPr>
                <w:sz w:val="18"/>
              </w:rPr>
              <w:t xml:space="preserve"> </w:t>
            </w:r>
          </w:p>
        </w:tc>
        <w:tc>
          <w:tcPr>
            <w:tcW w:w="1075" w:type="dxa"/>
            <w:tcBorders>
              <w:top w:val="single" w:sz="4" w:space="0" w:color="000000"/>
              <w:left w:val="single" w:sz="4" w:space="0" w:color="000000"/>
              <w:bottom w:val="single" w:sz="4" w:space="0" w:color="000000"/>
            </w:tcBorders>
          </w:tcPr>
          <w:p w14:paraId="12E52B99" w14:textId="77777777" w:rsidR="00182BDE" w:rsidRDefault="00000000">
            <w:pPr>
              <w:pStyle w:val="TableParagraph"/>
              <w:ind w:left="150"/>
              <w:rPr>
                <w:sz w:val="18"/>
              </w:rPr>
            </w:pPr>
            <w:r>
              <w:rPr>
                <w:sz w:val="18"/>
              </w:rPr>
              <w:t xml:space="preserve"> </w:t>
            </w:r>
          </w:p>
        </w:tc>
      </w:tr>
      <w:tr w:rsidR="00182BDE" w14:paraId="49D428F9" w14:textId="77777777">
        <w:trPr>
          <w:trHeight w:val="410"/>
        </w:trPr>
        <w:tc>
          <w:tcPr>
            <w:tcW w:w="972" w:type="dxa"/>
            <w:vMerge/>
            <w:tcBorders>
              <w:right w:val="single" w:sz="2" w:space="0" w:color="000000"/>
            </w:tcBorders>
          </w:tcPr>
          <w:p w14:paraId="6003E98C" w14:textId="77777777" w:rsidR="00182BDE" w:rsidRDefault="00182BDE">
            <w:pPr>
              <w:rPr>
                <w:sz w:val="2"/>
                <w:szCs w:val="2"/>
              </w:rPr>
            </w:pPr>
          </w:p>
        </w:tc>
        <w:tc>
          <w:tcPr>
            <w:tcW w:w="1678" w:type="dxa"/>
            <w:vMerge/>
            <w:tcBorders>
              <w:top w:val="nil"/>
              <w:left w:val="single" w:sz="2" w:space="0" w:color="000000"/>
              <w:bottom w:val="single" w:sz="4" w:space="0" w:color="000000"/>
              <w:right w:val="single" w:sz="4" w:space="0" w:color="000000"/>
            </w:tcBorders>
          </w:tcPr>
          <w:p w14:paraId="11237E33" w14:textId="77777777" w:rsidR="00182BDE" w:rsidRDefault="00182BDE">
            <w:pPr>
              <w:rPr>
                <w:sz w:val="2"/>
                <w:szCs w:val="2"/>
              </w:rPr>
            </w:pPr>
          </w:p>
        </w:tc>
        <w:tc>
          <w:tcPr>
            <w:tcW w:w="3874" w:type="dxa"/>
            <w:tcBorders>
              <w:top w:val="single" w:sz="4" w:space="0" w:color="000000"/>
              <w:left w:val="single" w:sz="4" w:space="0" w:color="000000"/>
              <w:bottom w:val="single" w:sz="4" w:space="0" w:color="000000"/>
              <w:right w:val="single" w:sz="4" w:space="0" w:color="000000"/>
            </w:tcBorders>
          </w:tcPr>
          <w:p w14:paraId="19AD11F1" w14:textId="77777777" w:rsidR="00182BDE" w:rsidRDefault="00000000">
            <w:pPr>
              <w:pStyle w:val="TableParagraph"/>
              <w:ind w:left="175" w:right="49"/>
              <w:rPr>
                <w:sz w:val="18"/>
              </w:rPr>
            </w:pPr>
            <w:r>
              <w:rPr>
                <w:sz w:val="18"/>
              </w:rPr>
              <w:t xml:space="preserve">探测器接触黑洞边缘，10 分/个 </w:t>
            </w:r>
          </w:p>
        </w:tc>
        <w:tc>
          <w:tcPr>
            <w:tcW w:w="968" w:type="dxa"/>
            <w:tcBorders>
              <w:top w:val="single" w:sz="4" w:space="0" w:color="000000"/>
              <w:left w:val="single" w:sz="4" w:space="0" w:color="000000"/>
              <w:bottom w:val="single" w:sz="4" w:space="0" w:color="000000"/>
              <w:right w:val="single" w:sz="4" w:space="0" w:color="000000"/>
            </w:tcBorders>
          </w:tcPr>
          <w:p w14:paraId="1F9612DC" w14:textId="77777777" w:rsidR="00182BDE" w:rsidRDefault="00000000">
            <w:pPr>
              <w:pStyle w:val="TableParagraph"/>
              <w:ind w:left="130"/>
              <w:rPr>
                <w:sz w:val="18"/>
              </w:rPr>
            </w:pPr>
            <w:r>
              <w:rPr>
                <w:sz w:val="18"/>
              </w:rPr>
              <w:t xml:space="preserve"> </w:t>
            </w:r>
          </w:p>
        </w:tc>
        <w:tc>
          <w:tcPr>
            <w:tcW w:w="1075" w:type="dxa"/>
            <w:tcBorders>
              <w:top w:val="single" w:sz="4" w:space="0" w:color="000000"/>
              <w:left w:val="single" w:sz="4" w:space="0" w:color="000000"/>
              <w:bottom w:val="single" w:sz="4" w:space="0" w:color="000000"/>
            </w:tcBorders>
          </w:tcPr>
          <w:p w14:paraId="5B5E4043" w14:textId="77777777" w:rsidR="00182BDE" w:rsidRDefault="00000000">
            <w:pPr>
              <w:pStyle w:val="TableParagraph"/>
              <w:ind w:left="150"/>
              <w:rPr>
                <w:sz w:val="18"/>
              </w:rPr>
            </w:pPr>
            <w:r>
              <w:rPr>
                <w:sz w:val="18"/>
              </w:rPr>
              <w:t xml:space="preserve"> </w:t>
            </w:r>
          </w:p>
        </w:tc>
      </w:tr>
      <w:tr w:rsidR="00182BDE" w14:paraId="7B524AD3" w14:textId="77777777">
        <w:trPr>
          <w:trHeight w:val="410"/>
        </w:trPr>
        <w:tc>
          <w:tcPr>
            <w:tcW w:w="972" w:type="dxa"/>
            <w:vMerge/>
            <w:tcBorders>
              <w:right w:val="single" w:sz="2" w:space="0" w:color="000000"/>
            </w:tcBorders>
          </w:tcPr>
          <w:p w14:paraId="6B34C21B" w14:textId="77777777" w:rsidR="00182BDE" w:rsidRDefault="00182BDE">
            <w:pPr>
              <w:rPr>
                <w:sz w:val="2"/>
                <w:szCs w:val="2"/>
              </w:rPr>
            </w:pPr>
          </w:p>
        </w:tc>
        <w:tc>
          <w:tcPr>
            <w:tcW w:w="1678" w:type="dxa"/>
            <w:vMerge/>
            <w:tcBorders>
              <w:top w:val="nil"/>
              <w:left w:val="single" w:sz="2" w:space="0" w:color="000000"/>
              <w:bottom w:val="single" w:sz="4" w:space="0" w:color="000000"/>
              <w:right w:val="single" w:sz="4" w:space="0" w:color="000000"/>
            </w:tcBorders>
          </w:tcPr>
          <w:p w14:paraId="620763FE" w14:textId="77777777" w:rsidR="00182BDE" w:rsidRDefault="00182BDE">
            <w:pPr>
              <w:rPr>
                <w:sz w:val="2"/>
                <w:szCs w:val="2"/>
              </w:rPr>
            </w:pPr>
          </w:p>
        </w:tc>
        <w:tc>
          <w:tcPr>
            <w:tcW w:w="3874" w:type="dxa"/>
            <w:tcBorders>
              <w:top w:val="single" w:sz="4" w:space="0" w:color="000000"/>
              <w:left w:val="single" w:sz="4" w:space="0" w:color="000000"/>
              <w:bottom w:val="single" w:sz="4" w:space="0" w:color="000000"/>
              <w:right w:val="single" w:sz="4" w:space="0" w:color="000000"/>
            </w:tcBorders>
          </w:tcPr>
          <w:p w14:paraId="5093ED8D" w14:textId="77777777" w:rsidR="00182BDE" w:rsidRDefault="00000000">
            <w:pPr>
              <w:pStyle w:val="TableParagraph"/>
              <w:ind w:left="175" w:right="49"/>
              <w:rPr>
                <w:sz w:val="18"/>
              </w:rPr>
            </w:pPr>
            <w:r>
              <w:rPr>
                <w:sz w:val="18"/>
              </w:rPr>
              <w:t xml:space="preserve">探测器接触黑洞视界，20 分/个 </w:t>
            </w:r>
          </w:p>
        </w:tc>
        <w:tc>
          <w:tcPr>
            <w:tcW w:w="968" w:type="dxa"/>
            <w:tcBorders>
              <w:top w:val="single" w:sz="4" w:space="0" w:color="000000"/>
              <w:left w:val="single" w:sz="4" w:space="0" w:color="000000"/>
              <w:bottom w:val="single" w:sz="4" w:space="0" w:color="000000"/>
              <w:right w:val="single" w:sz="4" w:space="0" w:color="000000"/>
            </w:tcBorders>
          </w:tcPr>
          <w:p w14:paraId="560D11BD" w14:textId="77777777" w:rsidR="00182BDE" w:rsidRDefault="00000000">
            <w:pPr>
              <w:pStyle w:val="TableParagraph"/>
              <w:ind w:left="130"/>
              <w:rPr>
                <w:sz w:val="18"/>
              </w:rPr>
            </w:pPr>
            <w:r>
              <w:rPr>
                <w:sz w:val="18"/>
              </w:rPr>
              <w:t xml:space="preserve"> </w:t>
            </w:r>
          </w:p>
        </w:tc>
        <w:tc>
          <w:tcPr>
            <w:tcW w:w="1075" w:type="dxa"/>
            <w:tcBorders>
              <w:top w:val="single" w:sz="4" w:space="0" w:color="000000"/>
              <w:left w:val="single" w:sz="4" w:space="0" w:color="000000"/>
              <w:bottom w:val="single" w:sz="4" w:space="0" w:color="000000"/>
            </w:tcBorders>
          </w:tcPr>
          <w:p w14:paraId="4E6E5F7E" w14:textId="77777777" w:rsidR="00182BDE" w:rsidRDefault="00000000">
            <w:pPr>
              <w:pStyle w:val="TableParagraph"/>
              <w:ind w:left="150"/>
              <w:rPr>
                <w:sz w:val="18"/>
              </w:rPr>
            </w:pPr>
            <w:r>
              <w:rPr>
                <w:sz w:val="18"/>
              </w:rPr>
              <w:t xml:space="preserve"> </w:t>
            </w:r>
          </w:p>
        </w:tc>
      </w:tr>
      <w:tr w:rsidR="00182BDE" w14:paraId="1222E620" w14:textId="77777777">
        <w:trPr>
          <w:trHeight w:val="410"/>
        </w:trPr>
        <w:tc>
          <w:tcPr>
            <w:tcW w:w="972" w:type="dxa"/>
            <w:vMerge/>
            <w:tcBorders>
              <w:right w:val="single" w:sz="2" w:space="0" w:color="000000"/>
            </w:tcBorders>
          </w:tcPr>
          <w:p w14:paraId="1F0D69A1" w14:textId="77777777" w:rsidR="00182BDE" w:rsidRDefault="00182BDE">
            <w:pPr>
              <w:rPr>
                <w:sz w:val="2"/>
                <w:szCs w:val="2"/>
              </w:rPr>
            </w:pPr>
          </w:p>
        </w:tc>
        <w:tc>
          <w:tcPr>
            <w:tcW w:w="1678" w:type="dxa"/>
            <w:vMerge/>
            <w:tcBorders>
              <w:top w:val="nil"/>
              <w:left w:val="single" w:sz="2" w:space="0" w:color="000000"/>
              <w:bottom w:val="single" w:sz="4" w:space="0" w:color="000000"/>
              <w:right w:val="single" w:sz="4" w:space="0" w:color="000000"/>
            </w:tcBorders>
          </w:tcPr>
          <w:p w14:paraId="609A0B65" w14:textId="77777777" w:rsidR="00182BDE" w:rsidRDefault="00182BDE">
            <w:pPr>
              <w:rPr>
                <w:sz w:val="2"/>
                <w:szCs w:val="2"/>
              </w:rPr>
            </w:pPr>
          </w:p>
        </w:tc>
        <w:tc>
          <w:tcPr>
            <w:tcW w:w="3874" w:type="dxa"/>
            <w:tcBorders>
              <w:top w:val="single" w:sz="4" w:space="0" w:color="000000"/>
              <w:left w:val="single" w:sz="4" w:space="0" w:color="000000"/>
              <w:bottom w:val="single" w:sz="4" w:space="0" w:color="000000"/>
              <w:right w:val="single" w:sz="4" w:space="0" w:color="000000"/>
            </w:tcBorders>
          </w:tcPr>
          <w:p w14:paraId="10B40D97" w14:textId="77777777" w:rsidR="00182BDE" w:rsidRDefault="00000000">
            <w:pPr>
              <w:pStyle w:val="TableParagraph"/>
              <w:ind w:left="175" w:right="49"/>
              <w:rPr>
                <w:sz w:val="18"/>
              </w:rPr>
            </w:pPr>
            <w:r>
              <w:rPr>
                <w:sz w:val="18"/>
              </w:rPr>
              <w:t>探测器接触黑洞</w:t>
            </w:r>
            <w:r>
              <w:rPr>
                <w:rFonts w:hint="eastAsia"/>
                <w:sz w:val="18"/>
                <w:lang w:val="en-US"/>
              </w:rPr>
              <w:t>中心</w:t>
            </w:r>
            <w:r>
              <w:rPr>
                <w:sz w:val="18"/>
              </w:rPr>
              <w:t xml:space="preserve">，30 分/个 </w:t>
            </w:r>
          </w:p>
        </w:tc>
        <w:tc>
          <w:tcPr>
            <w:tcW w:w="968" w:type="dxa"/>
            <w:tcBorders>
              <w:top w:val="single" w:sz="4" w:space="0" w:color="000000"/>
              <w:left w:val="single" w:sz="4" w:space="0" w:color="000000"/>
              <w:bottom w:val="single" w:sz="4" w:space="0" w:color="000000"/>
              <w:right w:val="single" w:sz="4" w:space="0" w:color="000000"/>
            </w:tcBorders>
          </w:tcPr>
          <w:p w14:paraId="667A22E9" w14:textId="77777777" w:rsidR="00182BDE" w:rsidRDefault="00000000">
            <w:pPr>
              <w:pStyle w:val="TableParagraph"/>
              <w:ind w:left="130"/>
              <w:rPr>
                <w:sz w:val="18"/>
              </w:rPr>
            </w:pPr>
            <w:r>
              <w:rPr>
                <w:sz w:val="18"/>
              </w:rPr>
              <w:t xml:space="preserve"> </w:t>
            </w:r>
          </w:p>
        </w:tc>
        <w:tc>
          <w:tcPr>
            <w:tcW w:w="1075" w:type="dxa"/>
            <w:tcBorders>
              <w:top w:val="single" w:sz="4" w:space="0" w:color="000000"/>
              <w:left w:val="single" w:sz="4" w:space="0" w:color="000000"/>
              <w:bottom w:val="single" w:sz="4" w:space="0" w:color="000000"/>
            </w:tcBorders>
          </w:tcPr>
          <w:p w14:paraId="769A224D" w14:textId="77777777" w:rsidR="00182BDE" w:rsidRDefault="00000000">
            <w:pPr>
              <w:pStyle w:val="TableParagraph"/>
              <w:ind w:left="150"/>
              <w:rPr>
                <w:sz w:val="18"/>
              </w:rPr>
            </w:pPr>
            <w:r>
              <w:rPr>
                <w:sz w:val="18"/>
              </w:rPr>
              <w:t xml:space="preserve"> </w:t>
            </w:r>
          </w:p>
        </w:tc>
      </w:tr>
      <w:tr w:rsidR="00182BDE" w14:paraId="7A82A7A2" w14:textId="77777777">
        <w:trPr>
          <w:trHeight w:val="410"/>
        </w:trPr>
        <w:tc>
          <w:tcPr>
            <w:tcW w:w="972" w:type="dxa"/>
            <w:vMerge/>
            <w:tcBorders>
              <w:right w:val="single" w:sz="2" w:space="0" w:color="000000"/>
            </w:tcBorders>
          </w:tcPr>
          <w:p w14:paraId="5FE320BB" w14:textId="77777777" w:rsidR="00182BDE" w:rsidRDefault="00182BDE">
            <w:pPr>
              <w:rPr>
                <w:sz w:val="2"/>
                <w:szCs w:val="2"/>
              </w:rPr>
            </w:pPr>
          </w:p>
        </w:tc>
        <w:tc>
          <w:tcPr>
            <w:tcW w:w="1678" w:type="dxa"/>
            <w:tcBorders>
              <w:top w:val="single" w:sz="4" w:space="0" w:color="000000"/>
              <w:left w:val="single" w:sz="2" w:space="0" w:color="000000"/>
              <w:bottom w:val="single" w:sz="4" w:space="0" w:color="000000"/>
              <w:right w:val="single" w:sz="4" w:space="0" w:color="000000"/>
            </w:tcBorders>
          </w:tcPr>
          <w:p w14:paraId="276B8E3C" w14:textId="77777777" w:rsidR="00182BDE" w:rsidRDefault="00000000">
            <w:pPr>
              <w:pStyle w:val="TableParagraph"/>
              <w:ind w:right="363"/>
              <w:jc w:val="right"/>
              <w:rPr>
                <w:sz w:val="18"/>
              </w:rPr>
            </w:pPr>
            <w:r>
              <w:rPr>
                <w:sz w:val="18"/>
              </w:rPr>
              <w:t xml:space="preserve">星舰航行 </w:t>
            </w:r>
          </w:p>
        </w:tc>
        <w:tc>
          <w:tcPr>
            <w:tcW w:w="3874" w:type="dxa"/>
            <w:tcBorders>
              <w:top w:val="single" w:sz="4" w:space="0" w:color="000000"/>
              <w:left w:val="single" w:sz="4" w:space="0" w:color="000000"/>
              <w:bottom w:val="single" w:sz="4" w:space="0" w:color="000000"/>
              <w:right w:val="single" w:sz="4" w:space="0" w:color="000000"/>
            </w:tcBorders>
          </w:tcPr>
          <w:p w14:paraId="643C67A4" w14:textId="77777777" w:rsidR="00182BDE" w:rsidRDefault="00000000">
            <w:pPr>
              <w:pStyle w:val="TableParagraph"/>
              <w:ind w:left="172" w:right="49"/>
              <w:rPr>
                <w:sz w:val="18"/>
              </w:rPr>
            </w:pPr>
            <w:r>
              <w:rPr>
                <w:sz w:val="18"/>
              </w:rPr>
              <w:t xml:space="preserve">星舰控制中心亮起运行标志，60 分 </w:t>
            </w:r>
          </w:p>
        </w:tc>
        <w:tc>
          <w:tcPr>
            <w:tcW w:w="968" w:type="dxa"/>
            <w:tcBorders>
              <w:top w:val="single" w:sz="4" w:space="0" w:color="000000"/>
              <w:left w:val="single" w:sz="4" w:space="0" w:color="000000"/>
              <w:bottom w:val="single" w:sz="4" w:space="0" w:color="000000"/>
              <w:right w:val="single" w:sz="4" w:space="0" w:color="000000"/>
            </w:tcBorders>
          </w:tcPr>
          <w:p w14:paraId="7C60E23B" w14:textId="77777777" w:rsidR="00182BDE" w:rsidRDefault="00000000">
            <w:pPr>
              <w:pStyle w:val="TableParagraph"/>
              <w:ind w:left="130"/>
              <w:rPr>
                <w:sz w:val="18"/>
              </w:rPr>
            </w:pPr>
            <w:r>
              <w:rPr>
                <w:sz w:val="18"/>
              </w:rPr>
              <w:t xml:space="preserve"> </w:t>
            </w:r>
          </w:p>
        </w:tc>
        <w:tc>
          <w:tcPr>
            <w:tcW w:w="1075" w:type="dxa"/>
            <w:tcBorders>
              <w:top w:val="single" w:sz="4" w:space="0" w:color="000000"/>
              <w:left w:val="single" w:sz="4" w:space="0" w:color="000000"/>
              <w:bottom w:val="single" w:sz="4" w:space="0" w:color="000000"/>
            </w:tcBorders>
          </w:tcPr>
          <w:p w14:paraId="2BD3E19A" w14:textId="77777777" w:rsidR="00182BDE" w:rsidRDefault="00000000">
            <w:pPr>
              <w:pStyle w:val="TableParagraph"/>
              <w:ind w:left="150"/>
              <w:rPr>
                <w:sz w:val="18"/>
              </w:rPr>
            </w:pPr>
            <w:r>
              <w:rPr>
                <w:sz w:val="18"/>
              </w:rPr>
              <w:t xml:space="preserve"> </w:t>
            </w:r>
          </w:p>
        </w:tc>
      </w:tr>
      <w:tr w:rsidR="00182BDE" w14:paraId="6A798866" w14:textId="77777777">
        <w:trPr>
          <w:trHeight w:val="537"/>
        </w:trPr>
        <w:tc>
          <w:tcPr>
            <w:tcW w:w="972" w:type="dxa"/>
            <w:vMerge/>
            <w:tcBorders>
              <w:bottom w:val="single" w:sz="4" w:space="0" w:color="000000"/>
              <w:right w:val="single" w:sz="2" w:space="0" w:color="000000"/>
            </w:tcBorders>
          </w:tcPr>
          <w:p w14:paraId="0165F821" w14:textId="77777777" w:rsidR="00182BDE" w:rsidRDefault="00182BDE">
            <w:pPr>
              <w:rPr>
                <w:sz w:val="2"/>
                <w:szCs w:val="2"/>
              </w:rPr>
            </w:pPr>
          </w:p>
        </w:tc>
        <w:tc>
          <w:tcPr>
            <w:tcW w:w="1678" w:type="dxa"/>
            <w:tcBorders>
              <w:top w:val="single" w:sz="4" w:space="0" w:color="000000"/>
              <w:left w:val="single" w:sz="2" w:space="0" w:color="000000"/>
              <w:bottom w:val="single" w:sz="4" w:space="0" w:color="000000"/>
              <w:right w:val="single" w:sz="4" w:space="0" w:color="000000"/>
            </w:tcBorders>
          </w:tcPr>
          <w:p w14:paraId="3FECAA48" w14:textId="77777777" w:rsidR="00182BDE" w:rsidRDefault="00000000">
            <w:pPr>
              <w:pStyle w:val="TableParagraph"/>
              <w:spacing w:before="151"/>
              <w:ind w:right="363"/>
              <w:jc w:val="right"/>
              <w:rPr>
                <w:sz w:val="18"/>
              </w:rPr>
            </w:pPr>
            <w:r>
              <w:rPr>
                <w:sz w:val="18"/>
              </w:rPr>
              <w:t xml:space="preserve">安全返航 </w:t>
            </w:r>
          </w:p>
        </w:tc>
        <w:tc>
          <w:tcPr>
            <w:tcW w:w="3874" w:type="dxa"/>
            <w:tcBorders>
              <w:top w:val="single" w:sz="4" w:space="0" w:color="000000"/>
              <w:left w:val="single" w:sz="4" w:space="0" w:color="000000"/>
              <w:bottom w:val="single" w:sz="4" w:space="0" w:color="000000"/>
              <w:right w:val="single" w:sz="4" w:space="0" w:color="000000"/>
            </w:tcBorders>
          </w:tcPr>
          <w:p w14:paraId="754D7102" w14:textId="77777777" w:rsidR="00182BDE" w:rsidRDefault="00000000">
            <w:pPr>
              <w:pStyle w:val="TableParagraph"/>
              <w:spacing w:before="36" w:line="242" w:lineRule="auto"/>
              <w:ind w:left="1387" w:right="382" w:hanging="968"/>
              <w:jc w:val="left"/>
              <w:rPr>
                <w:sz w:val="18"/>
              </w:rPr>
            </w:pPr>
            <w:r>
              <w:rPr>
                <w:sz w:val="18"/>
              </w:rPr>
              <w:t xml:space="preserve">机器人驱动轮完全纳入星舰坞，并显示“√”，60 分 </w:t>
            </w:r>
          </w:p>
        </w:tc>
        <w:tc>
          <w:tcPr>
            <w:tcW w:w="968" w:type="dxa"/>
            <w:tcBorders>
              <w:top w:val="single" w:sz="4" w:space="0" w:color="000000"/>
              <w:left w:val="single" w:sz="4" w:space="0" w:color="000000"/>
              <w:bottom w:val="single" w:sz="4" w:space="0" w:color="000000"/>
              <w:right w:val="single" w:sz="4" w:space="0" w:color="000000"/>
            </w:tcBorders>
          </w:tcPr>
          <w:p w14:paraId="36F551C3" w14:textId="77777777" w:rsidR="00182BDE" w:rsidRDefault="00000000">
            <w:pPr>
              <w:pStyle w:val="TableParagraph"/>
              <w:spacing w:before="151"/>
              <w:ind w:left="130"/>
              <w:rPr>
                <w:sz w:val="18"/>
              </w:rPr>
            </w:pPr>
            <w:r>
              <w:rPr>
                <w:sz w:val="18"/>
              </w:rPr>
              <w:t xml:space="preserve"> </w:t>
            </w:r>
          </w:p>
        </w:tc>
        <w:tc>
          <w:tcPr>
            <w:tcW w:w="1075" w:type="dxa"/>
            <w:tcBorders>
              <w:top w:val="single" w:sz="4" w:space="0" w:color="000000"/>
              <w:left w:val="single" w:sz="4" w:space="0" w:color="000000"/>
              <w:bottom w:val="single" w:sz="4" w:space="0" w:color="000000"/>
            </w:tcBorders>
          </w:tcPr>
          <w:p w14:paraId="7C4E7F60" w14:textId="77777777" w:rsidR="00182BDE" w:rsidRDefault="00000000">
            <w:pPr>
              <w:pStyle w:val="TableParagraph"/>
              <w:spacing w:before="151"/>
              <w:ind w:left="150"/>
              <w:rPr>
                <w:sz w:val="18"/>
              </w:rPr>
            </w:pPr>
            <w:r>
              <w:rPr>
                <w:sz w:val="18"/>
              </w:rPr>
              <w:t xml:space="preserve"> </w:t>
            </w:r>
          </w:p>
        </w:tc>
      </w:tr>
      <w:tr w:rsidR="00182BDE" w14:paraId="4CA46556" w14:textId="77777777">
        <w:trPr>
          <w:trHeight w:val="410"/>
        </w:trPr>
        <w:tc>
          <w:tcPr>
            <w:tcW w:w="972" w:type="dxa"/>
            <w:vMerge w:val="restart"/>
            <w:tcBorders>
              <w:top w:val="single" w:sz="4" w:space="0" w:color="000000"/>
              <w:right w:val="single" w:sz="2" w:space="0" w:color="000000"/>
            </w:tcBorders>
          </w:tcPr>
          <w:p w14:paraId="53729B14" w14:textId="77777777" w:rsidR="00182BDE" w:rsidRDefault="00182BDE">
            <w:pPr>
              <w:pStyle w:val="TableParagraph"/>
              <w:spacing w:before="2"/>
              <w:jc w:val="left"/>
              <w:rPr>
                <w:sz w:val="23"/>
              </w:rPr>
            </w:pPr>
          </w:p>
          <w:p w14:paraId="6EB428ED" w14:textId="77777777" w:rsidR="00182BDE" w:rsidRDefault="00000000">
            <w:pPr>
              <w:pStyle w:val="TableParagraph"/>
              <w:spacing w:before="0"/>
              <w:ind w:left="123"/>
              <w:jc w:val="left"/>
              <w:rPr>
                <w:sz w:val="18"/>
              </w:rPr>
            </w:pPr>
            <w:r>
              <w:rPr>
                <w:sz w:val="18"/>
              </w:rPr>
              <w:t xml:space="preserve"> </w:t>
            </w:r>
          </w:p>
          <w:p w14:paraId="10930410" w14:textId="77777777" w:rsidR="00182BDE" w:rsidRDefault="00182BDE">
            <w:pPr>
              <w:pStyle w:val="TableParagraph"/>
              <w:spacing w:before="2"/>
              <w:jc w:val="left"/>
              <w:rPr>
                <w:sz w:val="23"/>
              </w:rPr>
            </w:pPr>
          </w:p>
          <w:p w14:paraId="730F85F1" w14:textId="77777777" w:rsidR="00182BDE" w:rsidRDefault="00000000">
            <w:pPr>
              <w:pStyle w:val="TableParagraph"/>
              <w:spacing w:before="0"/>
              <w:ind w:left="123"/>
              <w:jc w:val="left"/>
              <w:rPr>
                <w:sz w:val="18"/>
              </w:rPr>
            </w:pPr>
            <w:r>
              <w:rPr>
                <w:sz w:val="18"/>
              </w:rPr>
              <w:t xml:space="preserve">附加任务 </w:t>
            </w:r>
          </w:p>
        </w:tc>
        <w:tc>
          <w:tcPr>
            <w:tcW w:w="1678" w:type="dxa"/>
            <w:vMerge w:val="restart"/>
            <w:tcBorders>
              <w:top w:val="single" w:sz="4" w:space="0" w:color="000000"/>
              <w:left w:val="single" w:sz="2" w:space="0" w:color="000000"/>
              <w:right w:val="single" w:sz="4" w:space="0" w:color="000000"/>
            </w:tcBorders>
          </w:tcPr>
          <w:p w14:paraId="35926E3B" w14:textId="77777777" w:rsidR="00182BDE" w:rsidRDefault="00182BDE">
            <w:pPr>
              <w:pStyle w:val="TableParagraph"/>
              <w:spacing w:before="0"/>
              <w:jc w:val="left"/>
              <w:rPr>
                <w:sz w:val="18"/>
              </w:rPr>
            </w:pPr>
          </w:p>
          <w:p w14:paraId="4D9B94B1" w14:textId="77777777" w:rsidR="00182BDE" w:rsidRDefault="00000000">
            <w:pPr>
              <w:pStyle w:val="TableParagraph"/>
              <w:spacing w:before="122"/>
              <w:ind w:left="494"/>
              <w:jc w:val="left"/>
              <w:rPr>
                <w:sz w:val="18"/>
              </w:rPr>
            </w:pPr>
            <w:r>
              <w:rPr>
                <w:sz w:val="18"/>
              </w:rPr>
              <w:t xml:space="preserve">时空扭曲 </w:t>
            </w:r>
          </w:p>
        </w:tc>
        <w:tc>
          <w:tcPr>
            <w:tcW w:w="3874" w:type="dxa"/>
            <w:tcBorders>
              <w:top w:val="single" w:sz="4" w:space="0" w:color="000000"/>
              <w:left w:val="single" w:sz="4" w:space="0" w:color="000000"/>
              <w:bottom w:val="single" w:sz="4" w:space="0" w:color="000000"/>
              <w:right w:val="single" w:sz="4" w:space="0" w:color="000000"/>
            </w:tcBorders>
          </w:tcPr>
          <w:p w14:paraId="64A41A2C" w14:textId="77777777" w:rsidR="00182BDE" w:rsidRDefault="00000000">
            <w:pPr>
              <w:pStyle w:val="TableParagraph"/>
              <w:spacing w:before="26" w:line="242" w:lineRule="auto"/>
              <w:ind w:left="1387" w:right="112" w:hanging="1239"/>
              <w:jc w:val="left"/>
              <w:rPr>
                <w:sz w:val="18"/>
              </w:rPr>
            </w:pPr>
            <w:r>
              <w:rPr>
                <w:sz w:val="18"/>
              </w:rPr>
              <w:t xml:space="preserve">机器人从入口进入该区域并从出口离开，即完成任务，10 分 </w:t>
            </w:r>
          </w:p>
        </w:tc>
        <w:tc>
          <w:tcPr>
            <w:tcW w:w="968" w:type="dxa"/>
            <w:tcBorders>
              <w:top w:val="single" w:sz="4" w:space="0" w:color="000000"/>
              <w:left w:val="single" w:sz="4" w:space="0" w:color="000000"/>
              <w:bottom w:val="single" w:sz="4" w:space="0" w:color="000000"/>
              <w:right w:val="single" w:sz="4" w:space="0" w:color="000000"/>
            </w:tcBorders>
          </w:tcPr>
          <w:p w14:paraId="068CFBF4" w14:textId="77777777" w:rsidR="00182BDE" w:rsidRDefault="00182BDE">
            <w:pPr>
              <w:pStyle w:val="TableParagraph"/>
              <w:ind w:left="130"/>
              <w:rPr>
                <w:sz w:val="18"/>
              </w:rPr>
            </w:pPr>
          </w:p>
        </w:tc>
        <w:tc>
          <w:tcPr>
            <w:tcW w:w="1075" w:type="dxa"/>
            <w:tcBorders>
              <w:top w:val="single" w:sz="4" w:space="0" w:color="000000"/>
              <w:left w:val="single" w:sz="4" w:space="0" w:color="000000"/>
              <w:bottom w:val="single" w:sz="4" w:space="0" w:color="000000"/>
            </w:tcBorders>
          </w:tcPr>
          <w:p w14:paraId="69AA7DAE" w14:textId="77777777" w:rsidR="00182BDE" w:rsidRDefault="00182BDE">
            <w:pPr>
              <w:pStyle w:val="TableParagraph"/>
              <w:ind w:left="150"/>
              <w:rPr>
                <w:sz w:val="18"/>
              </w:rPr>
            </w:pPr>
          </w:p>
        </w:tc>
      </w:tr>
      <w:tr w:rsidR="00182BDE" w14:paraId="53141F06" w14:textId="77777777">
        <w:trPr>
          <w:trHeight w:val="410"/>
        </w:trPr>
        <w:tc>
          <w:tcPr>
            <w:tcW w:w="972" w:type="dxa"/>
            <w:vMerge/>
            <w:tcBorders>
              <w:right w:val="single" w:sz="2" w:space="0" w:color="000000"/>
            </w:tcBorders>
          </w:tcPr>
          <w:p w14:paraId="59D06803" w14:textId="77777777" w:rsidR="00182BDE" w:rsidRDefault="00182BDE">
            <w:pPr>
              <w:pStyle w:val="TableParagraph"/>
              <w:spacing w:before="0"/>
              <w:ind w:left="123"/>
              <w:jc w:val="left"/>
              <w:rPr>
                <w:sz w:val="18"/>
              </w:rPr>
            </w:pPr>
          </w:p>
        </w:tc>
        <w:tc>
          <w:tcPr>
            <w:tcW w:w="1678" w:type="dxa"/>
            <w:vMerge/>
            <w:tcBorders>
              <w:left w:val="single" w:sz="2" w:space="0" w:color="000000"/>
              <w:bottom w:val="single" w:sz="4" w:space="0" w:color="000000"/>
              <w:right w:val="single" w:sz="4" w:space="0" w:color="000000"/>
            </w:tcBorders>
          </w:tcPr>
          <w:p w14:paraId="2B3317C7" w14:textId="77777777" w:rsidR="00182BDE" w:rsidRDefault="00182BDE">
            <w:pPr>
              <w:rPr>
                <w:sz w:val="18"/>
              </w:rPr>
            </w:pPr>
          </w:p>
        </w:tc>
        <w:tc>
          <w:tcPr>
            <w:tcW w:w="3874" w:type="dxa"/>
            <w:tcBorders>
              <w:top w:val="single" w:sz="4" w:space="0" w:color="000000"/>
              <w:left w:val="single" w:sz="4" w:space="0" w:color="000000"/>
              <w:bottom w:val="single" w:sz="4" w:space="0" w:color="000000"/>
              <w:right w:val="single" w:sz="4" w:space="0" w:color="000000"/>
            </w:tcBorders>
          </w:tcPr>
          <w:p w14:paraId="6223FB37" w14:textId="77777777" w:rsidR="00182BDE" w:rsidRDefault="00000000">
            <w:pPr>
              <w:pStyle w:val="TableParagraph"/>
              <w:ind w:left="175" w:right="49"/>
              <w:rPr>
                <w:sz w:val="18"/>
              </w:rPr>
            </w:pPr>
            <w:r>
              <w:rPr>
                <w:sz w:val="18"/>
              </w:rPr>
              <w:t xml:space="preserve">机器人驱动轮接触斜坡和平台顶面，20 分 </w:t>
            </w:r>
          </w:p>
        </w:tc>
        <w:tc>
          <w:tcPr>
            <w:tcW w:w="968" w:type="dxa"/>
            <w:tcBorders>
              <w:top w:val="single" w:sz="4" w:space="0" w:color="000000"/>
              <w:left w:val="single" w:sz="4" w:space="0" w:color="000000"/>
              <w:bottom w:val="single" w:sz="4" w:space="0" w:color="000000"/>
              <w:right w:val="single" w:sz="4" w:space="0" w:color="000000"/>
            </w:tcBorders>
          </w:tcPr>
          <w:p w14:paraId="19696997" w14:textId="77777777" w:rsidR="00182BDE" w:rsidRDefault="00182BDE">
            <w:pPr>
              <w:pStyle w:val="TableParagraph"/>
              <w:ind w:left="130"/>
              <w:rPr>
                <w:sz w:val="18"/>
              </w:rPr>
            </w:pPr>
          </w:p>
        </w:tc>
        <w:tc>
          <w:tcPr>
            <w:tcW w:w="1075" w:type="dxa"/>
            <w:tcBorders>
              <w:top w:val="single" w:sz="4" w:space="0" w:color="000000"/>
              <w:left w:val="single" w:sz="4" w:space="0" w:color="000000"/>
              <w:bottom w:val="single" w:sz="4" w:space="0" w:color="000000"/>
            </w:tcBorders>
          </w:tcPr>
          <w:p w14:paraId="7C047BF3" w14:textId="77777777" w:rsidR="00182BDE" w:rsidRDefault="00182BDE">
            <w:pPr>
              <w:pStyle w:val="TableParagraph"/>
              <w:ind w:left="150"/>
              <w:rPr>
                <w:sz w:val="18"/>
              </w:rPr>
            </w:pPr>
          </w:p>
        </w:tc>
      </w:tr>
      <w:tr w:rsidR="00182BDE" w14:paraId="3ACA43AB" w14:textId="77777777">
        <w:trPr>
          <w:trHeight w:val="410"/>
        </w:trPr>
        <w:tc>
          <w:tcPr>
            <w:tcW w:w="972" w:type="dxa"/>
            <w:vMerge/>
            <w:tcBorders>
              <w:right w:val="single" w:sz="2" w:space="0" w:color="000000"/>
            </w:tcBorders>
          </w:tcPr>
          <w:p w14:paraId="45F70BDC" w14:textId="77777777" w:rsidR="00182BDE" w:rsidRDefault="00182BDE">
            <w:pPr>
              <w:pStyle w:val="TableParagraph"/>
              <w:spacing w:before="0"/>
              <w:ind w:left="123"/>
              <w:jc w:val="left"/>
              <w:rPr>
                <w:sz w:val="18"/>
              </w:rPr>
            </w:pPr>
          </w:p>
        </w:tc>
        <w:tc>
          <w:tcPr>
            <w:tcW w:w="1678" w:type="dxa"/>
            <w:tcBorders>
              <w:top w:val="single" w:sz="4" w:space="0" w:color="000000"/>
              <w:left w:val="single" w:sz="2" w:space="0" w:color="000000"/>
              <w:bottom w:val="single" w:sz="4" w:space="0" w:color="000000"/>
              <w:right w:val="single" w:sz="4" w:space="0" w:color="000000"/>
            </w:tcBorders>
          </w:tcPr>
          <w:p w14:paraId="318ED93B" w14:textId="77777777" w:rsidR="00182BDE" w:rsidRDefault="00000000">
            <w:pPr>
              <w:pStyle w:val="TableParagraph"/>
              <w:ind w:right="363"/>
              <w:jc w:val="right"/>
              <w:rPr>
                <w:sz w:val="18"/>
              </w:rPr>
            </w:pPr>
            <w:r>
              <w:rPr>
                <w:sz w:val="18"/>
              </w:rPr>
              <w:t xml:space="preserve">舱门展开 </w:t>
            </w:r>
          </w:p>
        </w:tc>
        <w:tc>
          <w:tcPr>
            <w:tcW w:w="3874" w:type="dxa"/>
            <w:tcBorders>
              <w:top w:val="single" w:sz="4" w:space="0" w:color="000000"/>
              <w:left w:val="single" w:sz="4" w:space="0" w:color="000000"/>
              <w:bottom w:val="single" w:sz="4" w:space="0" w:color="000000"/>
              <w:right w:val="single" w:sz="4" w:space="0" w:color="000000"/>
            </w:tcBorders>
          </w:tcPr>
          <w:p w14:paraId="50306BE6" w14:textId="77777777" w:rsidR="00182BDE" w:rsidRDefault="00000000">
            <w:pPr>
              <w:pStyle w:val="TableParagraph"/>
              <w:ind w:left="172" w:right="49"/>
              <w:rPr>
                <w:sz w:val="18"/>
              </w:rPr>
            </w:pPr>
            <w:r>
              <w:rPr>
                <w:sz w:val="18"/>
              </w:rPr>
              <w:t xml:space="preserve">飞船顶端高于舱门且与平台接触，60 分 </w:t>
            </w:r>
          </w:p>
        </w:tc>
        <w:tc>
          <w:tcPr>
            <w:tcW w:w="968" w:type="dxa"/>
            <w:tcBorders>
              <w:top w:val="single" w:sz="4" w:space="0" w:color="000000"/>
              <w:left w:val="single" w:sz="4" w:space="0" w:color="000000"/>
              <w:bottom w:val="single" w:sz="4" w:space="0" w:color="000000"/>
              <w:right w:val="single" w:sz="4" w:space="0" w:color="000000"/>
            </w:tcBorders>
          </w:tcPr>
          <w:p w14:paraId="6CA82A9F" w14:textId="77777777" w:rsidR="00182BDE" w:rsidRDefault="00000000">
            <w:pPr>
              <w:pStyle w:val="TableParagraph"/>
              <w:ind w:left="130"/>
              <w:rPr>
                <w:sz w:val="18"/>
              </w:rPr>
            </w:pPr>
            <w:r>
              <w:rPr>
                <w:sz w:val="18"/>
              </w:rPr>
              <w:t xml:space="preserve"> </w:t>
            </w:r>
          </w:p>
        </w:tc>
        <w:tc>
          <w:tcPr>
            <w:tcW w:w="1075" w:type="dxa"/>
            <w:tcBorders>
              <w:top w:val="single" w:sz="4" w:space="0" w:color="000000"/>
              <w:left w:val="single" w:sz="4" w:space="0" w:color="000000"/>
              <w:bottom w:val="single" w:sz="4" w:space="0" w:color="000000"/>
            </w:tcBorders>
          </w:tcPr>
          <w:p w14:paraId="0A780E53" w14:textId="77777777" w:rsidR="00182BDE" w:rsidRDefault="00000000">
            <w:pPr>
              <w:pStyle w:val="TableParagraph"/>
              <w:ind w:left="150"/>
              <w:rPr>
                <w:sz w:val="18"/>
              </w:rPr>
            </w:pPr>
            <w:r>
              <w:rPr>
                <w:sz w:val="18"/>
              </w:rPr>
              <w:t xml:space="preserve"> </w:t>
            </w:r>
          </w:p>
        </w:tc>
      </w:tr>
      <w:tr w:rsidR="00182BDE" w14:paraId="65335DDE" w14:textId="77777777">
        <w:trPr>
          <w:trHeight w:val="410"/>
        </w:trPr>
        <w:tc>
          <w:tcPr>
            <w:tcW w:w="972" w:type="dxa"/>
            <w:vMerge/>
            <w:tcBorders>
              <w:right w:val="single" w:sz="2" w:space="0" w:color="000000"/>
            </w:tcBorders>
          </w:tcPr>
          <w:p w14:paraId="7C92D5D4" w14:textId="77777777" w:rsidR="00182BDE" w:rsidRDefault="00182BDE">
            <w:pPr>
              <w:rPr>
                <w:sz w:val="2"/>
                <w:szCs w:val="2"/>
              </w:rPr>
            </w:pPr>
          </w:p>
        </w:tc>
        <w:tc>
          <w:tcPr>
            <w:tcW w:w="1678" w:type="dxa"/>
            <w:tcBorders>
              <w:top w:val="single" w:sz="4" w:space="0" w:color="000000"/>
              <w:left w:val="single" w:sz="2" w:space="0" w:color="000000"/>
              <w:bottom w:val="single" w:sz="4" w:space="0" w:color="000000"/>
              <w:right w:val="single" w:sz="4" w:space="0" w:color="000000"/>
            </w:tcBorders>
          </w:tcPr>
          <w:p w14:paraId="282216A2" w14:textId="77777777" w:rsidR="00182BDE" w:rsidRDefault="00000000">
            <w:pPr>
              <w:pStyle w:val="TableParagraph"/>
              <w:ind w:right="363"/>
              <w:jc w:val="right"/>
              <w:rPr>
                <w:sz w:val="18"/>
              </w:rPr>
            </w:pPr>
            <w:r>
              <w:rPr>
                <w:sz w:val="18"/>
              </w:rPr>
              <w:t xml:space="preserve">物资装载 </w:t>
            </w:r>
          </w:p>
        </w:tc>
        <w:tc>
          <w:tcPr>
            <w:tcW w:w="3874" w:type="dxa"/>
            <w:tcBorders>
              <w:top w:val="single" w:sz="4" w:space="0" w:color="000000"/>
              <w:left w:val="single" w:sz="4" w:space="0" w:color="000000"/>
              <w:bottom w:val="single" w:sz="4" w:space="0" w:color="000000"/>
              <w:right w:val="single" w:sz="4" w:space="0" w:color="000000"/>
            </w:tcBorders>
          </w:tcPr>
          <w:p w14:paraId="3ECB1EFE" w14:textId="77777777" w:rsidR="00182BDE" w:rsidRDefault="00000000">
            <w:pPr>
              <w:pStyle w:val="TableParagraph"/>
              <w:ind w:left="175" w:right="49"/>
              <w:rPr>
                <w:sz w:val="18"/>
              </w:rPr>
            </w:pPr>
            <w:r>
              <w:rPr>
                <w:sz w:val="18"/>
              </w:rPr>
              <w:t xml:space="preserve">物资与吊钩接触，且与底板不接触，60 分 </w:t>
            </w:r>
          </w:p>
        </w:tc>
        <w:tc>
          <w:tcPr>
            <w:tcW w:w="968" w:type="dxa"/>
            <w:tcBorders>
              <w:top w:val="single" w:sz="4" w:space="0" w:color="000000"/>
              <w:left w:val="single" w:sz="4" w:space="0" w:color="000000"/>
              <w:bottom w:val="single" w:sz="4" w:space="0" w:color="000000"/>
              <w:right w:val="single" w:sz="4" w:space="0" w:color="000000"/>
            </w:tcBorders>
          </w:tcPr>
          <w:p w14:paraId="1170BD75" w14:textId="77777777" w:rsidR="00182BDE" w:rsidRDefault="00000000">
            <w:pPr>
              <w:pStyle w:val="TableParagraph"/>
              <w:ind w:left="130"/>
              <w:rPr>
                <w:sz w:val="18"/>
              </w:rPr>
            </w:pPr>
            <w:r>
              <w:rPr>
                <w:sz w:val="18"/>
              </w:rPr>
              <w:t xml:space="preserve"> </w:t>
            </w:r>
          </w:p>
        </w:tc>
        <w:tc>
          <w:tcPr>
            <w:tcW w:w="1075" w:type="dxa"/>
            <w:tcBorders>
              <w:top w:val="single" w:sz="4" w:space="0" w:color="000000"/>
              <w:left w:val="single" w:sz="4" w:space="0" w:color="000000"/>
              <w:bottom w:val="single" w:sz="4" w:space="0" w:color="000000"/>
            </w:tcBorders>
          </w:tcPr>
          <w:p w14:paraId="2D20FA69" w14:textId="77777777" w:rsidR="00182BDE" w:rsidRDefault="00000000">
            <w:pPr>
              <w:pStyle w:val="TableParagraph"/>
              <w:ind w:left="150"/>
              <w:rPr>
                <w:sz w:val="18"/>
              </w:rPr>
            </w:pPr>
            <w:r>
              <w:rPr>
                <w:sz w:val="18"/>
              </w:rPr>
              <w:t xml:space="preserve"> </w:t>
            </w:r>
          </w:p>
        </w:tc>
      </w:tr>
      <w:tr w:rsidR="00182BDE" w14:paraId="563BF732" w14:textId="77777777">
        <w:trPr>
          <w:trHeight w:val="355"/>
        </w:trPr>
        <w:tc>
          <w:tcPr>
            <w:tcW w:w="972" w:type="dxa"/>
            <w:vMerge/>
            <w:tcBorders>
              <w:right w:val="single" w:sz="2" w:space="0" w:color="000000"/>
            </w:tcBorders>
          </w:tcPr>
          <w:p w14:paraId="7EA4F1AD" w14:textId="77777777" w:rsidR="00182BDE" w:rsidRDefault="00182BDE">
            <w:pPr>
              <w:pStyle w:val="TableParagraph"/>
              <w:spacing w:before="0"/>
              <w:ind w:left="123"/>
              <w:jc w:val="left"/>
              <w:rPr>
                <w:sz w:val="18"/>
              </w:rPr>
            </w:pPr>
          </w:p>
        </w:tc>
        <w:tc>
          <w:tcPr>
            <w:tcW w:w="1678" w:type="dxa"/>
            <w:vMerge w:val="restart"/>
            <w:tcBorders>
              <w:top w:val="single" w:sz="4" w:space="0" w:color="000000"/>
              <w:left w:val="single" w:sz="2" w:space="0" w:color="000000"/>
              <w:bottom w:val="single" w:sz="48" w:space="0" w:color="BEBEBE"/>
              <w:right w:val="single" w:sz="4" w:space="0" w:color="000000"/>
            </w:tcBorders>
          </w:tcPr>
          <w:p w14:paraId="18D8667F" w14:textId="77777777" w:rsidR="00182BDE" w:rsidRDefault="00182BDE">
            <w:pPr>
              <w:pStyle w:val="TableParagraph"/>
              <w:spacing w:before="2"/>
              <w:jc w:val="left"/>
              <w:rPr>
                <w:sz w:val="23"/>
              </w:rPr>
            </w:pPr>
          </w:p>
          <w:p w14:paraId="40E0D84C" w14:textId="77777777" w:rsidR="00182BDE" w:rsidRDefault="00000000">
            <w:pPr>
              <w:pStyle w:val="TableParagraph"/>
              <w:spacing w:before="0"/>
              <w:ind w:left="314"/>
              <w:jc w:val="left"/>
              <w:rPr>
                <w:sz w:val="18"/>
              </w:rPr>
            </w:pPr>
            <w:r>
              <w:rPr>
                <w:sz w:val="18"/>
              </w:rPr>
              <w:t xml:space="preserve">星际传奇科研 </w:t>
            </w:r>
          </w:p>
        </w:tc>
        <w:tc>
          <w:tcPr>
            <w:tcW w:w="3874" w:type="dxa"/>
            <w:tcBorders>
              <w:top w:val="single" w:sz="4" w:space="0" w:color="000000"/>
              <w:left w:val="single" w:sz="4" w:space="0" w:color="000000"/>
              <w:bottom w:val="single" w:sz="4" w:space="0" w:color="000000"/>
              <w:right w:val="single" w:sz="4" w:space="0" w:color="000000"/>
            </w:tcBorders>
          </w:tcPr>
          <w:p w14:paraId="0CD6C45D" w14:textId="77777777" w:rsidR="00182BDE" w:rsidRDefault="00000000">
            <w:pPr>
              <w:pStyle w:val="TableParagraph"/>
              <w:ind w:left="175" w:right="49"/>
              <w:rPr>
                <w:sz w:val="18"/>
              </w:rPr>
            </w:pPr>
            <w:r>
              <w:rPr>
                <w:sz w:val="18"/>
              </w:rPr>
              <w:t xml:space="preserve">限位器吸合，10 分 </w:t>
            </w:r>
          </w:p>
        </w:tc>
        <w:tc>
          <w:tcPr>
            <w:tcW w:w="968" w:type="dxa"/>
            <w:tcBorders>
              <w:top w:val="single" w:sz="4" w:space="0" w:color="000000"/>
              <w:left w:val="single" w:sz="4" w:space="0" w:color="000000"/>
              <w:bottom w:val="single" w:sz="4" w:space="0" w:color="000000"/>
              <w:right w:val="single" w:sz="4" w:space="0" w:color="000000"/>
            </w:tcBorders>
          </w:tcPr>
          <w:p w14:paraId="2637D4B7" w14:textId="77777777" w:rsidR="00182BDE" w:rsidRDefault="00000000">
            <w:pPr>
              <w:pStyle w:val="TableParagraph"/>
              <w:ind w:left="130"/>
              <w:rPr>
                <w:sz w:val="18"/>
              </w:rPr>
            </w:pPr>
            <w:r>
              <w:rPr>
                <w:sz w:val="18"/>
              </w:rPr>
              <w:t xml:space="preserve"> </w:t>
            </w:r>
          </w:p>
        </w:tc>
        <w:tc>
          <w:tcPr>
            <w:tcW w:w="1075" w:type="dxa"/>
            <w:tcBorders>
              <w:top w:val="single" w:sz="4" w:space="0" w:color="000000"/>
              <w:left w:val="single" w:sz="4" w:space="0" w:color="000000"/>
              <w:bottom w:val="single" w:sz="4" w:space="0" w:color="000000"/>
            </w:tcBorders>
          </w:tcPr>
          <w:p w14:paraId="46E83B69" w14:textId="77777777" w:rsidR="00182BDE" w:rsidRDefault="00000000">
            <w:pPr>
              <w:pStyle w:val="TableParagraph"/>
              <w:ind w:left="150"/>
              <w:rPr>
                <w:sz w:val="18"/>
              </w:rPr>
            </w:pPr>
            <w:r>
              <w:rPr>
                <w:sz w:val="18"/>
              </w:rPr>
              <w:t xml:space="preserve"> </w:t>
            </w:r>
          </w:p>
        </w:tc>
      </w:tr>
      <w:tr w:rsidR="00182BDE" w14:paraId="4BC1084E" w14:textId="77777777">
        <w:trPr>
          <w:trHeight w:val="344"/>
        </w:trPr>
        <w:tc>
          <w:tcPr>
            <w:tcW w:w="972" w:type="dxa"/>
            <w:vMerge/>
            <w:tcBorders>
              <w:bottom w:val="single" w:sz="48" w:space="0" w:color="BEBEBE"/>
              <w:right w:val="single" w:sz="2" w:space="0" w:color="000000"/>
            </w:tcBorders>
          </w:tcPr>
          <w:p w14:paraId="55872104" w14:textId="77777777" w:rsidR="00182BDE" w:rsidRDefault="00182BDE">
            <w:pPr>
              <w:rPr>
                <w:sz w:val="2"/>
                <w:szCs w:val="2"/>
              </w:rPr>
            </w:pPr>
          </w:p>
        </w:tc>
        <w:tc>
          <w:tcPr>
            <w:tcW w:w="1678" w:type="dxa"/>
            <w:vMerge/>
            <w:tcBorders>
              <w:top w:val="nil"/>
              <w:left w:val="single" w:sz="2" w:space="0" w:color="000000"/>
              <w:bottom w:val="single" w:sz="48" w:space="0" w:color="BEBEBE"/>
              <w:right w:val="single" w:sz="4" w:space="0" w:color="000000"/>
            </w:tcBorders>
          </w:tcPr>
          <w:p w14:paraId="3C0A66DA" w14:textId="77777777" w:rsidR="00182BDE" w:rsidRDefault="00182BDE">
            <w:pPr>
              <w:rPr>
                <w:sz w:val="2"/>
                <w:szCs w:val="2"/>
              </w:rPr>
            </w:pPr>
          </w:p>
        </w:tc>
        <w:tc>
          <w:tcPr>
            <w:tcW w:w="3874" w:type="dxa"/>
            <w:tcBorders>
              <w:top w:val="single" w:sz="4" w:space="0" w:color="000000"/>
              <w:left w:val="single" w:sz="4" w:space="0" w:color="000000"/>
              <w:bottom w:val="single" w:sz="48" w:space="0" w:color="BEBEBE"/>
              <w:right w:val="single" w:sz="4" w:space="0" w:color="000000"/>
            </w:tcBorders>
          </w:tcPr>
          <w:p w14:paraId="76188F36" w14:textId="77777777" w:rsidR="00182BDE" w:rsidRDefault="00000000">
            <w:pPr>
              <w:pStyle w:val="TableParagraph"/>
              <w:spacing w:before="33"/>
              <w:ind w:left="172" w:right="49"/>
              <w:rPr>
                <w:sz w:val="18"/>
              </w:rPr>
            </w:pPr>
            <w:r>
              <w:rPr>
                <w:sz w:val="18"/>
              </w:rPr>
              <w:t xml:space="preserve">唯一正确的星系被推倒，50 分 </w:t>
            </w:r>
          </w:p>
        </w:tc>
        <w:tc>
          <w:tcPr>
            <w:tcW w:w="968" w:type="dxa"/>
            <w:tcBorders>
              <w:top w:val="single" w:sz="4" w:space="0" w:color="000000"/>
              <w:left w:val="single" w:sz="4" w:space="0" w:color="000000"/>
              <w:bottom w:val="single" w:sz="48" w:space="0" w:color="BEBEBE"/>
              <w:right w:val="single" w:sz="4" w:space="0" w:color="000000"/>
            </w:tcBorders>
          </w:tcPr>
          <w:p w14:paraId="273AF88A" w14:textId="77777777" w:rsidR="00182BDE" w:rsidRDefault="00000000">
            <w:pPr>
              <w:pStyle w:val="TableParagraph"/>
              <w:spacing w:before="33"/>
              <w:ind w:left="130"/>
              <w:rPr>
                <w:sz w:val="18"/>
              </w:rPr>
            </w:pPr>
            <w:r>
              <w:rPr>
                <w:sz w:val="18"/>
              </w:rPr>
              <w:t xml:space="preserve"> </w:t>
            </w:r>
          </w:p>
        </w:tc>
        <w:tc>
          <w:tcPr>
            <w:tcW w:w="1075" w:type="dxa"/>
            <w:tcBorders>
              <w:top w:val="single" w:sz="4" w:space="0" w:color="000000"/>
              <w:left w:val="single" w:sz="4" w:space="0" w:color="000000"/>
              <w:bottom w:val="single" w:sz="48" w:space="0" w:color="BEBEBE"/>
            </w:tcBorders>
          </w:tcPr>
          <w:p w14:paraId="1C5D8B98" w14:textId="77777777" w:rsidR="00182BDE" w:rsidRDefault="00000000">
            <w:pPr>
              <w:pStyle w:val="TableParagraph"/>
              <w:spacing w:before="33"/>
              <w:ind w:left="150"/>
              <w:rPr>
                <w:sz w:val="18"/>
              </w:rPr>
            </w:pPr>
            <w:r>
              <w:rPr>
                <w:sz w:val="18"/>
              </w:rPr>
              <w:t xml:space="preserve"> </w:t>
            </w:r>
          </w:p>
        </w:tc>
      </w:tr>
      <w:tr w:rsidR="00182BDE" w14:paraId="691AD3F8" w14:textId="77777777">
        <w:trPr>
          <w:trHeight w:val="399"/>
        </w:trPr>
        <w:tc>
          <w:tcPr>
            <w:tcW w:w="6524" w:type="dxa"/>
            <w:gridSpan w:val="3"/>
            <w:tcBorders>
              <w:top w:val="single" w:sz="48" w:space="0" w:color="BEBEBE"/>
              <w:bottom w:val="single" w:sz="4" w:space="0" w:color="000000"/>
              <w:right w:val="single" w:sz="4" w:space="0" w:color="000000"/>
            </w:tcBorders>
          </w:tcPr>
          <w:p w14:paraId="47687A1E" w14:textId="77777777" w:rsidR="00182BDE" w:rsidRDefault="00000000">
            <w:pPr>
              <w:pStyle w:val="TableParagraph"/>
              <w:spacing w:before="78"/>
              <w:ind w:left="1025" w:right="912"/>
              <w:rPr>
                <w:sz w:val="18"/>
              </w:rPr>
            </w:pPr>
            <w:r>
              <w:rPr>
                <w:sz w:val="18"/>
              </w:rPr>
              <w:t xml:space="preserve">任务总得分 </w:t>
            </w:r>
          </w:p>
        </w:tc>
        <w:tc>
          <w:tcPr>
            <w:tcW w:w="968" w:type="dxa"/>
            <w:tcBorders>
              <w:top w:val="single" w:sz="48" w:space="0" w:color="BEBEBE"/>
              <w:left w:val="single" w:sz="4" w:space="0" w:color="000000"/>
              <w:bottom w:val="single" w:sz="4" w:space="0" w:color="000000"/>
              <w:right w:val="single" w:sz="4" w:space="0" w:color="000000"/>
            </w:tcBorders>
          </w:tcPr>
          <w:p w14:paraId="0E21AC50" w14:textId="77777777" w:rsidR="00182BDE" w:rsidRDefault="00000000">
            <w:pPr>
              <w:pStyle w:val="TableParagraph"/>
              <w:spacing w:before="78"/>
              <w:ind w:left="130"/>
              <w:rPr>
                <w:sz w:val="18"/>
              </w:rPr>
            </w:pPr>
            <w:r>
              <w:rPr>
                <w:sz w:val="18"/>
              </w:rPr>
              <w:t xml:space="preserve"> </w:t>
            </w:r>
          </w:p>
        </w:tc>
        <w:tc>
          <w:tcPr>
            <w:tcW w:w="1075" w:type="dxa"/>
            <w:tcBorders>
              <w:top w:val="single" w:sz="48" w:space="0" w:color="BEBEBE"/>
              <w:left w:val="single" w:sz="4" w:space="0" w:color="000000"/>
              <w:bottom w:val="single" w:sz="4" w:space="0" w:color="000000"/>
            </w:tcBorders>
          </w:tcPr>
          <w:p w14:paraId="3CDC439E" w14:textId="77777777" w:rsidR="00182BDE" w:rsidRDefault="00000000">
            <w:pPr>
              <w:pStyle w:val="TableParagraph"/>
              <w:spacing w:before="78"/>
              <w:ind w:left="150"/>
              <w:rPr>
                <w:sz w:val="18"/>
              </w:rPr>
            </w:pPr>
            <w:r>
              <w:rPr>
                <w:sz w:val="18"/>
              </w:rPr>
              <w:t xml:space="preserve"> </w:t>
            </w:r>
          </w:p>
        </w:tc>
      </w:tr>
      <w:tr w:rsidR="00182BDE" w14:paraId="322CB14C" w14:textId="77777777">
        <w:trPr>
          <w:trHeight w:val="410"/>
        </w:trPr>
        <w:tc>
          <w:tcPr>
            <w:tcW w:w="2650" w:type="dxa"/>
            <w:gridSpan w:val="2"/>
            <w:tcBorders>
              <w:top w:val="single" w:sz="4" w:space="0" w:color="000000"/>
              <w:bottom w:val="single" w:sz="48" w:space="0" w:color="BEBEBE"/>
              <w:right w:val="single" w:sz="4" w:space="0" w:color="000000"/>
            </w:tcBorders>
          </w:tcPr>
          <w:p w14:paraId="4542CD8D" w14:textId="77777777" w:rsidR="00182BDE" w:rsidRDefault="00000000">
            <w:pPr>
              <w:pStyle w:val="TableParagraph"/>
              <w:ind w:left="1077" w:right="965"/>
              <w:rPr>
                <w:sz w:val="18"/>
              </w:rPr>
            </w:pPr>
            <w:r>
              <w:rPr>
                <w:sz w:val="18"/>
              </w:rPr>
              <w:t xml:space="preserve">流畅分 </w:t>
            </w:r>
          </w:p>
        </w:tc>
        <w:tc>
          <w:tcPr>
            <w:tcW w:w="3874" w:type="dxa"/>
            <w:tcBorders>
              <w:top w:val="single" w:sz="4" w:space="0" w:color="000000"/>
              <w:left w:val="single" w:sz="4" w:space="0" w:color="000000"/>
              <w:bottom w:val="single" w:sz="48" w:space="0" w:color="BEBEBE"/>
              <w:right w:val="single" w:sz="4" w:space="0" w:color="000000"/>
            </w:tcBorders>
          </w:tcPr>
          <w:p w14:paraId="2ED468C0" w14:textId="77777777" w:rsidR="00182BDE" w:rsidRDefault="00000000">
            <w:pPr>
              <w:pStyle w:val="TableParagraph"/>
              <w:ind w:left="172" w:right="49"/>
              <w:rPr>
                <w:sz w:val="18"/>
              </w:rPr>
            </w:pPr>
            <w:r>
              <w:rPr>
                <w:sz w:val="18"/>
              </w:rPr>
              <w:t xml:space="preserve">初始得 50 分，每重置一次减除 5 分流畅分 </w:t>
            </w:r>
          </w:p>
        </w:tc>
        <w:tc>
          <w:tcPr>
            <w:tcW w:w="968" w:type="dxa"/>
            <w:tcBorders>
              <w:top w:val="single" w:sz="4" w:space="0" w:color="000000"/>
              <w:left w:val="single" w:sz="4" w:space="0" w:color="000000"/>
              <w:bottom w:val="single" w:sz="48" w:space="0" w:color="BEBEBE"/>
              <w:right w:val="single" w:sz="4" w:space="0" w:color="000000"/>
            </w:tcBorders>
          </w:tcPr>
          <w:p w14:paraId="25C34F04" w14:textId="77777777" w:rsidR="00182BDE" w:rsidRDefault="00000000">
            <w:pPr>
              <w:pStyle w:val="TableParagraph"/>
              <w:ind w:left="130"/>
              <w:rPr>
                <w:sz w:val="18"/>
              </w:rPr>
            </w:pPr>
            <w:r>
              <w:rPr>
                <w:sz w:val="18"/>
              </w:rPr>
              <w:t xml:space="preserve"> </w:t>
            </w:r>
          </w:p>
        </w:tc>
        <w:tc>
          <w:tcPr>
            <w:tcW w:w="1075" w:type="dxa"/>
            <w:tcBorders>
              <w:top w:val="single" w:sz="4" w:space="0" w:color="000000"/>
              <w:left w:val="single" w:sz="4" w:space="0" w:color="000000"/>
              <w:bottom w:val="single" w:sz="48" w:space="0" w:color="BEBEBE"/>
            </w:tcBorders>
          </w:tcPr>
          <w:p w14:paraId="50BB07F2" w14:textId="77777777" w:rsidR="00182BDE" w:rsidRDefault="00000000">
            <w:pPr>
              <w:pStyle w:val="TableParagraph"/>
              <w:ind w:left="150"/>
              <w:rPr>
                <w:sz w:val="18"/>
              </w:rPr>
            </w:pPr>
            <w:r>
              <w:rPr>
                <w:sz w:val="18"/>
              </w:rPr>
              <w:t xml:space="preserve"> </w:t>
            </w:r>
          </w:p>
        </w:tc>
      </w:tr>
      <w:tr w:rsidR="00182BDE" w14:paraId="12F28347" w14:textId="77777777">
        <w:trPr>
          <w:trHeight w:val="410"/>
        </w:trPr>
        <w:tc>
          <w:tcPr>
            <w:tcW w:w="6524" w:type="dxa"/>
            <w:gridSpan w:val="3"/>
            <w:tcBorders>
              <w:top w:val="single" w:sz="48" w:space="0" w:color="BEBEBE"/>
              <w:bottom w:val="single" w:sz="4" w:space="0" w:color="000000"/>
              <w:right w:val="single" w:sz="4" w:space="0" w:color="000000"/>
            </w:tcBorders>
          </w:tcPr>
          <w:p w14:paraId="779A770A" w14:textId="77777777" w:rsidR="00182BDE" w:rsidRDefault="00000000">
            <w:pPr>
              <w:pStyle w:val="TableParagraph"/>
              <w:ind w:left="1025" w:right="912"/>
              <w:rPr>
                <w:sz w:val="18"/>
              </w:rPr>
            </w:pPr>
            <w:r>
              <w:rPr>
                <w:sz w:val="18"/>
              </w:rPr>
              <w:t xml:space="preserve">任务用时（≤180 秒，记录小数点后一位，0.1s） </w:t>
            </w:r>
          </w:p>
        </w:tc>
        <w:tc>
          <w:tcPr>
            <w:tcW w:w="968" w:type="dxa"/>
            <w:tcBorders>
              <w:top w:val="single" w:sz="48" w:space="0" w:color="BEBEBE"/>
              <w:left w:val="single" w:sz="4" w:space="0" w:color="000000"/>
              <w:bottom w:val="single" w:sz="4" w:space="0" w:color="000000"/>
              <w:right w:val="single" w:sz="4" w:space="0" w:color="000000"/>
            </w:tcBorders>
          </w:tcPr>
          <w:p w14:paraId="7BD5B0F1" w14:textId="77777777" w:rsidR="00182BDE" w:rsidRDefault="00000000">
            <w:pPr>
              <w:pStyle w:val="TableParagraph"/>
              <w:ind w:left="130"/>
              <w:rPr>
                <w:sz w:val="18"/>
              </w:rPr>
            </w:pPr>
            <w:r>
              <w:rPr>
                <w:sz w:val="18"/>
              </w:rPr>
              <w:t xml:space="preserve"> </w:t>
            </w:r>
          </w:p>
        </w:tc>
        <w:tc>
          <w:tcPr>
            <w:tcW w:w="1075" w:type="dxa"/>
            <w:tcBorders>
              <w:top w:val="single" w:sz="48" w:space="0" w:color="BEBEBE"/>
              <w:left w:val="single" w:sz="4" w:space="0" w:color="000000"/>
              <w:bottom w:val="single" w:sz="4" w:space="0" w:color="000000"/>
            </w:tcBorders>
          </w:tcPr>
          <w:p w14:paraId="4FF2068F" w14:textId="77777777" w:rsidR="00182BDE" w:rsidRDefault="00000000">
            <w:pPr>
              <w:pStyle w:val="TableParagraph"/>
              <w:ind w:left="150"/>
              <w:rPr>
                <w:sz w:val="18"/>
              </w:rPr>
            </w:pPr>
            <w:r>
              <w:rPr>
                <w:sz w:val="18"/>
              </w:rPr>
              <w:t xml:space="preserve"> </w:t>
            </w:r>
          </w:p>
        </w:tc>
      </w:tr>
      <w:tr w:rsidR="00182BDE" w14:paraId="5D050CE6" w14:textId="77777777">
        <w:trPr>
          <w:trHeight w:val="410"/>
        </w:trPr>
        <w:tc>
          <w:tcPr>
            <w:tcW w:w="6524" w:type="dxa"/>
            <w:gridSpan w:val="3"/>
            <w:tcBorders>
              <w:top w:val="single" w:sz="4" w:space="0" w:color="000000"/>
              <w:bottom w:val="single" w:sz="4" w:space="0" w:color="000000"/>
              <w:right w:val="single" w:sz="4" w:space="0" w:color="000000"/>
            </w:tcBorders>
          </w:tcPr>
          <w:p w14:paraId="7CA300C6" w14:textId="77777777" w:rsidR="00182BDE" w:rsidRDefault="00000000">
            <w:pPr>
              <w:pStyle w:val="TableParagraph"/>
              <w:ind w:left="1043" w:right="912"/>
              <w:rPr>
                <w:b/>
                <w:sz w:val="21"/>
              </w:rPr>
            </w:pPr>
            <w:r>
              <w:rPr>
                <w:sz w:val="18"/>
              </w:rPr>
              <w:t>时间得分（参考“4.5 时间得分”的要求获得区间得分）</w:t>
            </w:r>
            <w:r>
              <w:rPr>
                <w:b/>
                <w:w w:val="99"/>
                <w:sz w:val="21"/>
              </w:rPr>
              <w:t xml:space="preserve"> </w:t>
            </w:r>
          </w:p>
        </w:tc>
        <w:tc>
          <w:tcPr>
            <w:tcW w:w="968" w:type="dxa"/>
            <w:tcBorders>
              <w:top w:val="single" w:sz="4" w:space="0" w:color="000000"/>
              <w:left w:val="single" w:sz="4" w:space="0" w:color="000000"/>
              <w:bottom w:val="single" w:sz="4" w:space="0" w:color="000000"/>
              <w:right w:val="single" w:sz="4" w:space="0" w:color="000000"/>
            </w:tcBorders>
          </w:tcPr>
          <w:p w14:paraId="14619ECC" w14:textId="77777777" w:rsidR="00182BDE" w:rsidRDefault="00000000">
            <w:pPr>
              <w:pStyle w:val="TableParagraph"/>
              <w:ind w:left="130"/>
              <w:rPr>
                <w:sz w:val="18"/>
              </w:rPr>
            </w:pPr>
            <w:r>
              <w:rPr>
                <w:sz w:val="18"/>
              </w:rPr>
              <w:t xml:space="preserve"> </w:t>
            </w:r>
          </w:p>
        </w:tc>
        <w:tc>
          <w:tcPr>
            <w:tcW w:w="1075" w:type="dxa"/>
            <w:tcBorders>
              <w:top w:val="single" w:sz="4" w:space="0" w:color="000000"/>
              <w:left w:val="single" w:sz="4" w:space="0" w:color="000000"/>
              <w:bottom w:val="single" w:sz="4" w:space="0" w:color="000000"/>
            </w:tcBorders>
          </w:tcPr>
          <w:p w14:paraId="0015BD1F" w14:textId="77777777" w:rsidR="00182BDE" w:rsidRDefault="00000000">
            <w:pPr>
              <w:pStyle w:val="TableParagraph"/>
              <w:ind w:left="150"/>
              <w:rPr>
                <w:sz w:val="18"/>
              </w:rPr>
            </w:pPr>
            <w:r>
              <w:rPr>
                <w:sz w:val="18"/>
              </w:rPr>
              <w:t xml:space="preserve"> </w:t>
            </w:r>
          </w:p>
        </w:tc>
      </w:tr>
      <w:tr w:rsidR="00182BDE" w14:paraId="24EA6715" w14:textId="77777777">
        <w:trPr>
          <w:trHeight w:val="484"/>
        </w:trPr>
        <w:tc>
          <w:tcPr>
            <w:tcW w:w="6524" w:type="dxa"/>
            <w:gridSpan w:val="3"/>
            <w:tcBorders>
              <w:top w:val="single" w:sz="4" w:space="0" w:color="000000"/>
              <w:bottom w:val="single" w:sz="4" w:space="0" w:color="000000"/>
              <w:right w:val="single" w:sz="4" w:space="0" w:color="000000"/>
            </w:tcBorders>
          </w:tcPr>
          <w:p w14:paraId="25CCCE11" w14:textId="77777777" w:rsidR="00182BDE" w:rsidRDefault="00000000">
            <w:pPr>
              <w:pStyle w:val="TableParagraph"/>
              <w:spacing w:before="127"/>
              <w:ind w:left="1367"/>
              <w:jc w:val="left"/>
              <w:rPr>
                <w:b/>
                <w:sz w:val="18"/>
              </w:rPr>
            </w:pPr>
            <w:r>
              <w:rPr>
                <w:b/>
                <w:sz w:val="18"/>
              </w:rPr>
              <w:t>单场总分</w:t>
            </w:r>
            <w:r>
              <w:rPr>
                <w:sz w:val="18"/>
              </w:rPr>
              <w:t>（任务总得分 + 流畅分 + 时间得分）</w:t>
            </w:r>
            <w:r>
              <w:rPr>
                <w:b/>
                <w:w w:val="99"/>
                <w:sz w:val="18"/>
              </w:rPr>
              <w:t xml:space="preserve"> </w:t>
            </w:r>
          </w:p>
        </w:tc>
        <w:tc>
          <w:tcPr>
            <w:tcW w:w="968" w:type="dxa"/>
            <w:tcBorders>
              <w:top w:val="single" w:sz="4" w:space="0" w:color="000000"/>
              <w:left w:val="single" w:sz="4" w:space="0" w:color="000000"/>
              <w:bottom w:val="single" w:sz="4" w:space="0" w:color="000000"/>
              <w:right w:val="single" w:sz="4" w:space="0" w:color="000000"/>
            </w:tcBorders>
          </w:tcPr>
          <w:p w14:paraId="3D0A229D" w14:textId="77777777" w:rsidR="00182BDE" w:rsidRDefault="00000000">
            <w:pPr>
              <w:pStyle w:val="TableParagraph"/>
              <w:spacing w:before="127"/>
              <w:ind w:left="130"/>
              <w:rPr>
                <w:sz w:val="18"/>
              </w:rPr>
            </w:pPr>
            <w:r>
              <w:rPr>
                <w:sz w:val="18"/>
              </w:rPr>
              <w:t xml:space="preserve"> </w:t>
            </w:r>
          </w:p>
        </w:tc>
        <w:tc>
          <w:tcPr>
            <w:tcW w:w="1075" w:type="dxa"/>
            <w:tcBorders>
              <w:top w:val="single" w:sz="4" w:space="0" w:color="000000"/>
              <w:left w:val="single" w:sz="4" w:space="0" w:color="000000"/>
              <w:bottom w:val="single" w:sz="4" w:space="0" w:color="000000"/>
            </w:tcBorders>
          </w:tcPr>
          <w:p w14:paraId="48DEC2F7" w14:textId="77777777" w:rsidR="00182BDE" w:rsidRDefault="00000000">
            <w:pPr>
              <w:pStyle w:val="TableParagraph"/>
              <w:spacing w:before="127"/>
              <w:ind w:left="150"/>
              <w:rPr>
                <w:sz w:val="18"/>
              </w:rPr>
            </w:pPr>
            <w:r>
              <w:rPr>
                <w:sz w:val="18"/>
              </w:rPr>
              <w:t xml:space="preserve"> </w:t>
            </w:r>
          </w:p>
        </w:tc>
      </w:tr>
      <w:tr w:rsidR="00182BDE" w14:paraId="5335DB6C" w14:textId="77777777">
        <w:trPr>
          <w:trHeight w:val="514"/>
        </w:trPr>
        <w:tc>
          <w:tcPr>
            <w:tcW w:w="6524" w:type="dxa"/>
            <w:gridSpan w:val="3"/>
            <w:tcBorders>
              <w:top w:val="single" w:sz="4" w:space="0" w:color="000000"/>
              <w:right w:val="single" w:sz="4" w:space="0" w:color="000000"/>
            </w:tcBorders>
          </w:tcPr>
          <w:p w14:paraId="4F8152F1" w14:textId="77777777" w:rsidR="00182BDE" w:rsidRDefault="00000000">
            <w:pPr>
              <w:pStyle w:val="TableParagraph"/>
              <w:spacing w:before="123"/>
              <w:ind w:left="1043" w:right="912"/>
              <w:rPr>
                <w:b/>
                <w:sz w:val="21"/>
              </w:rPr>
            </w:pPr>
            <w:r>
              <w:rPr>
                <w:b/>
                <w:sz w:val="21"/>
              </w:rPr>
              <w:t>总分</w:t>
            </w:r>
            <w:r>
              <w:rPr>
                <w:b/>
                <w:w w:val="99"/>
                <w:sz w:val="21"/>
              </w:rPr>
              <w:t xml:space="preserve"> </w:t>
            </w:r>
          </w:p>
        </w:tc>
        <w:tc>
          <w:tcPr>
            <w:tcW w:w="2043" w:type="dxa"/>
            <w:gridSpan w:val="2"/>
            <w:tcBorders>
              <w:top w:val="single" w:sz="4" w:space="0" w:color="000000"/>
              <w:left w:val="single" w:sz="4" w:space="0" w:color="000000"/>
            </w:tcBorders>
          </w:tcPr>
          <w:p w14:paraId="2F57B7E0" w14:textId="77777777" w:rsidR="00182BDE" w:rsidRDefault="00000000">
            <w:pPr>
              <w:pStyle w:val="TableParagraph"/>
              <w:spacing w:before="141"/>
              <w:ind w:left="153"/>
              <w:rPr>
                <w:sz w:val="18"/>
              </w:rPr>
            </w:pPr>
            <w:r>
              <w:rPr>
                <w:sz w:val="18"/>
              </w:rPr>
              <w:t xml:space="preserve"> </w:t>
            </w:r>
          </w:p>
        </w:tc>
      </w:tr>
    </w:tbl>
    <w:p w14:paraId="542FB046" w14:textId="77777777" w:rsidR="00182BDE" w:rsidRDefault="00000000">
      <w:pPr>
        <w:tabs>
          <w:tab w:val="left" w:pos="3464"/>
          <w:tab w:val="left" w:pos="8150"/>
        </w:tabs>
        <w:spacing w:before="107"/>
        <w:ind w:left="260"/>
        <w:rPr>
          <w:sz w:val="24"/>
        </w:rPr>
      </w:pPr>
      <w:r>
        <w:rPr>
          <w:b/>
          <w:sz w:val="32"/>
        </w:rPr>
        <w:t>裁判员</w:t>
      </w:r>
      <w:r>
        <w:rPr>
          <w:sz w:val="32"/>
        </w:rPr>
        <w:t>：</w:t>
      </w:r>
      <w:r>
        <w:rPr>
          <w:sz w:val="32"/>
          <w:u w:val="single"/>
        </w:rPr>
        <w:t xml:space="preserve"> </w:t>
      </w:r>
      <w:r>
        <w:rPr>
          <w:sz w:val="32"/>
          <w:u w:val="single"/>
        </w:rPr>
        <w:tab/>
      </w:r>
      <w:r>
        <w:rPr>
          <w:b/>
          <w:w w:val="95"/>
          <w:sz w:val="32"/>
        </w:rPr>
        <w:t>参赛队员</w:t>
      </w:r>
      <w:r>
        <w:rPr>
          <w:w w:val="95"/>
          <w:sz w:val="32"/>
        </w:rPr>
        <w:t>：</w:t>
      </w:r>
      <w:r>
        <w:rPr>
          <w:rFonts w:ascii="Times New Roman" w:eastAsia="Times New Roman"/>
          <w:w w:val="95"/>
          <w:sz w:val="32"/>
          <w:u w:val="single"/>
        </w:rPr>
        <w:t xml:space="preserve"> </w:t>
      </w:r>
      <w:r>
        <w:rPr>
          <w:rFonts w:ascii="Times New Roman" w:eastAsia="Times New Roman"/>
          <w:sz w:val="32"/>
          <w:u w:val="single"/>
        </w:rPr>
        <w:tab/>
      </w:r>
      <w:r>
        <w:rPr>
          <w:sz w:val="24"/>
        </w:rPr>
        <w:t xml:space="preserve"> </w:t>
      </w:r>
    </w:p>
    <w:p w14:paraId="448A58CD" w14:textId="77777777" w:rsidR="00182BDE" w:rsidRDefault="00000000">
      <w:pPr>
        <w:pStyle w:val="3"/>
        <w:spacing w:before="188"/>
        <w:rPr>
          <w:sz w:val="32"/>
        </w:rPr>
      </w:pPr>
      <w:r>
        <w:t>飞行航道标记点</w:t>
      </w:r>
      <w:r>
        <w:rPr>
          <w:w w:val="98"/>
          <w:sz w:val="32"/>
        </w:rPr>
        <w:t xml:space="preserve"> </w:t>
      </w:r>
    </w:p>
    <w:p w14:paraId="0A7D957B" w14:textId="77777777" w:rsidR="00182BDE" w:rsidRDefault="00182BDE">
      <w:pPr>
        <w:pStyle w:val="a3"/>
        <w:spacing w:before="2"/>
        <w:ind w:left="0"/>
        <w:rPr>
          <w:b/>
          <w:sz w:val="6"/>
        </w:rPr>
      </w:pPr>
    </w:p>
    <w:tbl>
      <w:tblPr>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56"/>
        <w:gridCol w:w="727"/>
        <w:gridCol w:w="754"/>
        <w:gridCol w:w="753"/>
        <w:gridCol w:w="755"/>
        <w:gridCol w:w="753"/>
        <w:gridCol w:w="753"/>
        <w:gridCol w:w="753"/>
        <w:gridCol w:w="753"/>
        <w:gridCol w:w="754"/>
        <w:gridCol w:w="782"/>
      </w:tblGrid>
      <w:tr w:rsidR="00182BDE" w14:paraId="03348A97" w14:textId="77777777">
        <w:trPr>
          <w:trHeight w:val="424"/>
        </w:trPr>
        <w:tc>
          <w:tcPr>
            <w:tcW w:w="756" w:type="dxa"/>
          </w:tcPr>
          <w:p w14:paraId="0EDC3D78" w14:textId="77777777" w:rsidR="00182BDE" w:rsidRDefault="00000000">
            <w:pPr>
              <w:pStyle w:val="TableParagraph"/>
              <w:spacing w:before="60"/>
              <w:ind w:left="136"/>
              <w:jc w:val="left"/>
              <w:rPr>
                <w:b/>
                <w:sz w:val="24"/>
              </w:rPr>
            </w:pPr>
            <w:r>
              <w:rPr>
                <w:b/>
                <w:sz w:val="24"/>
              </w:rPr>
              <w:t>轮次</w:t>
            </w:r>
            <w:r>
              <w:rPr>
                <w:b/>
                <w:w w:val="99"/>
                <w:sz w:val="24"/>
              </w:rPr>
              <w:t xml:space="preserve"> </w:t>
            </w:r>
          </w:p>
        </w:tc>
        <w:tc>
          <w:tcPr>
            <w:tcW w:w="727" w:type="dxa"/>
          </w:tcPr>
          <w:p w14:paraId="322ED765" w14:textId="77777777" w:rsidR="00182BDE" w:rsidRDefault="00000000">
            <w:pPr>
              <w:pStyle w:val="TableParagraph"/>
              <w:spacing w:before="60"/>
              <w:ind w:right="172"/>
              <w:jc w:val="right"/>
              <w:rPr>
                <w:b/>
                <w:sz w:val="24"/>
              </w:rPr>
            </w:pPr>
            <w:r>
              <w:rPr>
                <w:b/>
                <w:w w:val="95"/>
                <w:sz w:val="24"/>
              </w:rPr>
              <w:t xml:space="preserve">1 </w:t>
            </w:r>
          </w:p>
        </w:tc>
        <w:tc>
          <w:tcPr>
            <w:tcW w:w="754" w:type="dxa"/>
          </w:tcPr>
          <w:p w14:paraId="4A0A1D60" w14:textId="77777777" w:rsidR="00182BDE" w:rsidRDefault="00000000">
            <w:pPr>
              <w:pStyle w:val="TableParagraph"/>
              <w:spacing w:before="60"/>
              <w:ind w:left="316"/>
              <w:jc w:val="left"/>
              <w:rPr>
                <w:b/>
                <w:sz w:val="24"/>
              </w:rPr>
            </w:pPr>
            <w:r>
              <w:rPr>
                <w:b/>
                <w:sz w:val="24"/>
              </w:rPr>
              <w:t xml:space="preserve">2 </w:t>
            </w:r>
          </w:p>
        </w:tc>
        <w:tc>
          <w:tcPr>
            <w:tcW w:w="753" w:type="dxa"/>
          </w:tcPr>
          <w:p w14:paraId="0115C3FF" w14:textId="77777777" w:rsidR="00182BDE" w:rsidRDefault="00000000">
            <w:pPr>
              <w:pStyle w:val="TableParagraph"/>
              <w:spacing w:before="60"/>
              <w:ind w:left="356" w:right="226"/>
              <w:rPr>
                <w:b/>
                <w:sz w:val="24"/>
              </w:rPr>
            </w:pPr>
            <w:r>
              <w:rPr>
                <w:b/>
                <w:sz w:val="24"/>
              </w:rPr>
              <w:t xml:space="preserve">3 </w:t>
            </w:r>
          </w:p>
        </w:tc>
        <w:tc>
          <w:tcPr>
            <w:tcW w:w="755" w:type="dxa"/>
          </w:tcPr>
          <w:p w14:paraId="3B0CB221" w14:textId="77777777" w:rsidR="00182BDE" w:rsidRDefault="00000000">
            <w:pPr>
              <w:pStyle w:val="TableParagraph"/>
              <w:spacing w:before="60"/>
              <w:ind w:right="185"/>
              <w:jc w:val="right"/>
              <w:rPr>
                <w:b/>
                <w:sz w:val="24"/>
              </w:rPr>
            </w:pPr>
            <w:r>
              <w:rPr>
                <w:b/>
                <w:w w:val="95"/>
                <w:sz w:val="24"/>
              </w:rPr>
              <w:t xml:space="preserve">4 </w:t>
            </w:r>
          </w:p>
        </w:tc>
        <w:tc>
          <w:tcPr>
            <w:tcW w:w="753" w:type="dxa"/>
          </w:tcPr>
          <w:p w14:paraId="711A6112" w14:textId="77777777" w:rsidR="00182BDE" w:rsidRDefault="00000000">
            <w:pPr>
              <w:pStyle w:val="TableParagraph"/>
              <w:spacing w:before="60"/>
              <w:ind w:right="184"/>
              <w:jc w:val="right"/>
              <w:rPr>
                <w:b/>
                <w:sz w:val="24"/>
              </w:rPr>
            </w:pPr>
            <w:r>
              <w:rPr>
                <w:b/>
                <w:w w:val="95"/>
                <w:sz w:val="24"/>
              </w:rPr>
              <w:t xml:space="preserve">5 </w:t>
            </w:r>
          </w:p>
        </w:tc>
        <w:tc>
          <w:tcPr>
            <w:tcW w:w="753" w:type="dxa"/>
          </w:tcPr>
          <w:p w14:paraId="1C0AE6FA" w14:textId="77777777" w:rsidR="00182BDE" w:rsidRDefault="00000000">
            <w:pPr>
              <w:pStyle w:val="TableParagraph"/>
              <w:spacing w:before="60"/>
              <w:ind w:right="181"/>
              <w:jc w:val="right"/>
              <w:rPr>
                <w:b/>
                <w:sz w:val="24"/>
              </w:rPr>
            </w:pPr>
            <w:r>
              <w:rPr>
                <w:b/>
                <w:w w:val="95"/>
                <w:sz w:val="24"/>
              </w:rPr>
              <w:t xml:space="preserve">6 </w:t>
            </w:r>
          </w:p>
        </w:tc>
        <w:tc>
          <w:tcPr>
            <w:tcW w:w="753" w:type="dxa"/>
          </w:tcPr>
          <w:p w14:paraId="694BCCF9" w14:textId="77777777" w:rsidR="00182BDE" w:rsidRDefault="00000000">
            <w:pPr>
              <w:pStyle w:val="TableParagraph"/>
              <w:spacing w:before="60"/>
              <w:ind w:left="320"/>
              <w:jc w:val="left"/>
              <w:rPr>
                <w:b/>
                <w:sz w:val="24"/>
              </w:rPr>
            </w:pPr>
            <w:r>
              <w:rPr>
                <w:b/>
                <w:sz w:val="24"/>
              </w:rPr>
              <w:t xml:space="preserve">7 </w:t>
            </w:r>
          </w:p>
        </w:tc>
        <w:tc>
          <w:tcPr>
            <w:tcW w:w="753" w:type="dxa"/>
          </w:tcPr>
          <w:p w14:paraId="1C036997" w14:textId="77777777" w:rsidR="00182BDE" w:rsidRDefault="00000000">
            <w:pPr>
              <w:pStyle w:val="TableParagraph"/>
              <w:spacing w:before="60"/>
              <w:ind w:left="320"/>
              <w:jc w:val="left"/>
              <w:rPr>
                <w:b/>
                <w:sz w:val="24"/>
              </w:rPr>
            </w:pPr>
            <w:r>
              <w:rPr>
                <w:b/>
                <w:sz w:val="24"/>
              </w:rPr>
              <w:t xml:space="preserve">8 </w:t>
            </w:r>
          </w:p>
        </w:tc>
        <w:tc>
          <w:tcPr>
            <w:tcW w:w="754" w:type="dxa"/>
          </w:tcPr>
          <w:p w14:paraId="49F6865E" w14:textId="77777777" w:rsidR="00182BDE" w:rsidRDefault="00000000">
            <w:pPr>
              <w:pStyle w:val="TableParagraph"/>
              <w:spacing w:before="60"/>
              <w:ind w:left="321"/>
              <w:jc w:val="left"/>
              <w:rPr>
                <w:b/>
                <w:sz w:val="24"/>
              </w:rPr>
            </w:pPr>
            <w:r>
              <w:rPr>
                <w:b/>
                <w:sz w:val="24"/>
              </w:rPr>
              <w:t xml:space="preserve">9 </w:t>
            </w:r>
          </w:p>
        </w:tc>
        <w:tc>
          <w:tcPr>
            <w:tcW w:w="782" w:type="dxa"/>
          </w:tcPr>
          <w:p w14:paraId="118DAD0D" w14:textId="77777777" w:rsidR="00182BDE" w:rsidRDefault="00000000">
            <w:pPr>
              <w:pStyle w:val="TableParagraph"/>
              <w:spacing w:before="60"/>
              <w:ind w:left="313" w:right="176"/>
              <w:rPr>
                <w:b/>
                <w:sz w:val="24"/>
              </w:rPr>
            </w:pPr>
            <w:r>
              <w:rPr>
                <w:b/>
                <w:sz w:val="24"/>
              </w:rPr>
              <w:t xml:space="preserve">10 </w:t>
            </w:r>
          </w:p>
        </w:tc>
      </w:tr>
      <w:tr w:rsidR="00182BDE" w14:paraId="6D641792" w14:textId="77777777">
        <w:trPr>
          <w:trHeight w:val="426"/>
        </w:trPr>
        <w:tc>
          <w:tcPr>
            <w:tcW w:w="756" w:type="dxa"/>
          </w:tcPr>
          <w:p w14:paraId="11B5858B" w14:textId="77777777" w:rsidR="00182BDE" w:rsidRDefault="00000000">
            <w:pPr>
              <w:pStyle w:val="TableParagraph"/>
              <w:spacing w:before="59"/>
              <w:ind w:left="256"/>
              <w:jc w:val="left"/>
              <w:rPr>
                <w:b/>
                <w:sz w:val="24"/>
              </w:rPr>
            </w:pPr>
            <w:r>
              <w:rPr>
                <w:b/>
                <w:sz w:val="24"/>
              </w:rPr>
              <w:t>一</w:t>
            </w:r>
            <w:r>
              <w:rPr>
                <w:b/>
                <w:w w:val="99"/>
                <w:sz w:val="24"/>
              </w:rPr>
              <w:t xml:space="preserve"> </w:t>
            </w:r>
          </w:p>
        </w:tc>
        <w:tc>
          <w:tcPr>
            <w:tcW w:w="727" w:type="dxa"/>
          </w:tcPr>
          <w:p w14:paraId="7BD0F24C" w14:textId="77777777" w:rsidR="00182BDE" w:rsidRDefault="00000000">
            <w:pPr>
              <w:pStyle w:val="TableParagraph"/>
              <w:spacing w:before="59"/>
              <w:ind w:right="232"/>
              <w:jc w:val="right"/>
              <w:rPr>
                <w:b/>
                <w:sz w:val="24"/>
              </w:rPr>
            </w:pPr>
            <w:r>
              <w:rPr>
                <w:b/>
                <w:w w:val="99"/>
                <w:sz w:val="24"/>
              </w:rPr>
              <w:t xml:space="preserve"> </w:t>
            </w:r>
          </w:p>
        </w:tc>
        <w:tc>
          <w:tcPr>
            <w:tcW w:w="754" w:type="dxa"/>
          </w:tcPr>
          <w:p w14:paraId="19EC456C" w14:textId="77777777" w:rsidR="00182BDE" w:rsidRDefault="00000000">
            <w:pPr>
              <w:pStyle w:val="TableParagraph"/>
              <w:spacing w:before="59"/>
              <w:ind w:left="376"/>
              <w:jc w:val="left"/>
              <w:rPr>
                <w:b/>
                <w:sz w:val="24"/>
              </w:rPr>
            </w:pPr>
            <w:r>
              <w:rPr>
                <w:b/>
                <w:w w:val="99"/>
                <w:sz w:val="24"/>
              </w:rPr>
              <w:t xml:space="preserve"> </w:t>
            </w:r>
          </w:p>
        </w:tc>
        <w:tc>
          <w:tcPr>
            <w:tcW w:w="753" w:type="dxa"/>
          </w:tcPr>
          <w:p w14:paraId="183004CC" w14:textId="77777777" w:rsidR="00182BDE" w:rsidRDefault="00000000">
            <w:pPr>
              <w:pStyle w:val="TableParagraph"/>
              <w:spacing w:before="59"/>
              <w:ind w:left="130"/>
              <w:rPr>
                <w:b/>
                <w:sz w:val="24"/>
              </w:rPr>
            </w:pPr>
            <w:r>
              <w:rPr>
                <w:b/>
                <w:w w:val="99"/>
                <w:sz w:val="24"/>
              </w:rPr>
              <w:t xml:space="preserve"> </w:t>
            </w:r>
          </w:p>
        </w:tc>
        <w:tc>
          <w:tcPr>
            <w:tcW w:w="755" w:type="dxa"/>
          </w:tcPr>
          <w:p w14:paraId="0534C14F" w14:textId="77777777" w:rsidR="00182BDE" w:rsidRDefault="00000000">
            <w:pPr>
              <w:pStyle w:val="TableParagraph"/>
              <w:spacing w:before="59"/>
              <w:ind w:right="245"/>
              <w:jc w:val="right"/>
              <w:rPr>
                <w:b/>
                <w:sz w:val="24"/>
              </w:rPr>
            </w:pPr>
            <w:r>
              <w:rPr>
                <w:b/>
                <w:w w:val="99"/>
                <w:sz w:val="24"/>
              </w:rPr>
              <w:t xml:space="preserve"> </w:t>
            </w:r>
          </w:p>
        </w:tc>
        <w:tc>
          <w:tcPr>
            <w:tcW w:w="753" w:type="dxa"/>
          </w:tcPr>
          <w:p w14:paraId="53E893D8" w14:textId="77777777" w:rsidR="00182BDE" w:rsidRDefault="00000000">
            <w:pPr>
              <w:pStyle w:val="TableParagraph"/>
              <w:spacing w:before="59"/>
              <w:ind w:right="244"/>
              <w:jc w:val="right"/>
              <w:rPr>
                <w:b/>
                <w:sz w:val="24"/>
              </w:rPr>
            </w:pPr>
            <w:r>
              <w:rPr>
                <w:b/>
                <w:w w:val="99"/>
                <w:sz w:val="24"/>
              </w:rPr>
              <w:t xml:space="preserve"> </w:t>
            </w:r>
          </w:p>
        </w:tc>
        <w:tc>
          <w:tcPr>
            <w:tcW w:w="753" w:type="dxa"/>
          </w:tcPr>
          <w:p w14:paraId="1C7C9C63" w14:textId="77777777" w:rsidR="00182BDE" w:rsidRDefault="00000000">
            <w:pPr>
              <w:pStyle w:val="TableParagraph"/>
              <w:spacing w:before="59"/>
              <w:ind w:right="241"/>
              <w:jc w:val="right"/>
              <w:rPr>
                <w:b/>
                <w:sz w:val="24"/>
              </w:rPr>
            </w:pPr>
            <w:r>
              <w:rPr>
                <w:b/>
                <w:w w:val="99"/>
                <w:sz w:val="24"/>
              </w:rPr>
              <w:t xml:space="preserve"> </w:t>
            </w:r>
          </w:p>
        </w:tc>
        <w:tc>
          <w:tcPr>
            <w:tcW w:w="753" w:type="dxa"/>
          </w:tcPr>
          <w:p w14:paraId="73885069" w14:textId="77777777" w:rsidR="00182BDE" w:rsidRDefault="00000000">
            <w:pPr>
              <w:pStyle w:val="TableParagraph"/>
              <w:spacing w:before="59"/>
              <w:ind w:left="380"/>
              <w:jc w:val="left"/>
              <w:rPr>
                <w:b/>
                <w:sz w:val="24"/>
              </w:rPr>
            </w:pPr>
            <w:r>
              <w:rPr>
                <w:b/>
                <w:w w:val="99"/>
                <w:sz w:val="24"/>
              </w:rPr>
              <w:t xml:space="preserve"> </w:t>
            </w:r>
          </w:p>
        </w:tc>
        <w:tc>
          <w:tcPr>
            <w:tcW w:w="753" w:type="dxa"/>
          </w:tcPr>
          <w:p w14:paraId="4F81D32A" w14:textId="77777777" w:rsidR="00182BDE" w:rsidRDefault="00000000">
            <w:pPr>
              <w:pStyle w:val="TableParagraph"/>
              <w:spacing w:before="59"/>
              <w:ind w:left="380"/>
              <w:jc w:val="left"/>
              <w:rPr>
                <w:b/>
                <w:sz w:val="24"/>
              </w:rPr>
            </w:pPr>
            <w:r>
              <w:rPr>
                <w:b/>
                <w:w w:val="99"/>
                <w:sz w:val="24"/>
              </w:rPr>
              <w:t xml:space="preserve"> </w:t>
            </w:r>
          </w:p>
        </w:tc>
        <w:tc>
          <w:tcPr>
            <w:tcW w:w="754" w:type="dxa"/>
          </w:tcPr>
          <w:p w14:paraId="428ED863" w14:textId="77777777" w:rsidR="00182BDE" w:rsidRDefault="00000000">
            <w:pPr>
              <w:pStyle w:val="TableParagraph"/>
              <w:spacing w:before="59"/>
              <w:ind w:left="381"/>
              <w:jc w:val="left"/>
              <w:rPr>
                <w:b/>
                <w:sz w:val="24"/>
              </w:rPr>
            </w:pPr>
            <w:r>
              <w:rPr>
                <w:b/>
                <w:w w:val="99"/>
                <w:sz w:val="24"/>
              </w:rPr>
              <w:t xml:space="preserve"> </w:t>
            </w:r>
          </w:p>
        </w:tc>
        <w:tc>
          <w:tcPr>
            <w:tcW w:w="782" w:type="dxa"/>
          </w:tcPr>
          <w:p w14:paraId="7D10178B" w14:textId="77777777" w:rsidR="00182BDE" w:rsidRDefault="00000000">
            <w:pPr>
              <w:pStyle w:val="TableParagraph"/>
              <w:spacing w:before="59"/>
              <w:ind w:left="135"/>
              <w:rPr>
                <w:b/>
                <w:sz w:val="24"/>
              </w:rPr>
            </w:pPr>
            <w:r>
              <w:rPr>
                <w:b/>
                <w:w w:val="99"/>
                <w:sz w:val="24"/>
              </w:rPr>
              <w:t xml:space="preserve"> </w:t>
            </w:r>
          </w:p>
        </w:tc>
      </w:tr>
      <w:tr w:rsidR="00182BDE" w14:paraId="15F75C58" w14:textId="77777777">
        <w:trPr>
          <w:trHeight w:val="424"/>
        </w:trPr>
        <w:tc>
          <w:tcPr>
            <w:tcW w:w="756" w:type="dxa"/>
          </w:tcPr>
          <w:p w14:paraId="33E9216B" w14:textId="77777777" w:rsidR="00182BDE" w:rsidRDefault="00000000">
            <w:pPr>
              <w:pStyle w:val="TableParagraph"/>
              <w:spacing w:before="57"/>
              <w:ind w:left="-5"/>
              <w:jc w:val="left"/>
              <w:rPr>
                <w:b/>
                <w:sz w:val="24"/>
              </w:rPr>
            </w:pPr>
            <w:r>
              <w:rPr>
                <w:w w:val="99"/>
                <w:position w:val="-14"/>
                <w:sz w:val="32"/>
              </w:rPr>
              <w:t xml:space="preserve"> </w:t>
            </w:r>
            <w:r>
              <w:rPr>
                <w:spacing w:val="-59"/>
                <w:position w:val="-14"/>
                <w:sz w:val="32"/>
              </w:rPr>
              <w:t xml:space="preserve"> </w:t>
            </w:r>
            <w:r>
              <w:rPr>
                <w:b/>
                <w:sz w:val="24"/>
              </w:rPr>
              <w:t>二</w:t>
            </w:r>
            <w:r>
              <w:rPr>
                <w:b/>
                <w:w w:val="99"/>
                <w:sz w:val="24"/>
              </w:rPr>
              <w:t xml:space="preserve"> </w:t>
            </w:r>
          </w:p>
        </w:tc>
        <w:tc>
          <w:tcPr>
            <w:tcW w:w="727" w:type="dxa"/>
          </w:tcPr>
          <w:p w14:paraId="11B3D692" w14:textId="77777777" w:rsidR="00182BDE" w:rsidRDefault="00000000">
            <w:pPr>
              <w:pStyle w:val="TableParagraph"/>
              <w:spacing w:before="57"/>
              <w:ind w:right="232"/>
              <w:jc w:val="right"/>
              <w:rPr>
                <w:b/>
                <w:sz w:val="24"/>
              </w:rPr>
            </w:pPr>
            <w:r>
              <w:rPr>
                <w:b/>
                <w:w w:val="99"/>
                <w:sz w:val="24"/>
              </w:rPr>
              <w:t xml:space="preserve"> </w:t>
            </w:r>
          </w:p>
        </w:tc>
        <w:tc>
          <w:tcPr>
            <w:tcW w:w="754" w:type="dxa"/>
          </w:tcPr>
          <w:p w14:paraId="3B3B6A91" w14:textId="77777777" w:rsidR="00182BDE" w:rsidRDefault="00000000">
            <w:pPr>
              <w:pStyle w:val="TableParagraph"/>
              <w:spacing w:before="57"/>
              <w:ind w:left="376"/>
              <w:jc w:val="left"/>
              <w:rPr>
                <w:b/>
                <w:sz w:val="24"/>
              </w:rPr>
            </w:pPr>
            <w:r>
              <w:rPr>
                <w:b/>
                <w:w w:val="99"/>
                <w:sz w:val="24"/>
              </w:rPr>
              <w:t xml:space="preserve"> </w:t>
            </w:r>
          </w:p>
        </w:tc>
        <w:tc>
          <w:tcPr>
            <w:tcW w:w="753" w:type="dxa"/>
          </w:tcPr>
          <w:p w14:paraId="71741A1C" w14:textId="77777777" w:rsidR="00182BDE" w:rsidRDefault="00000000">
            <w:pPr>
              <w:pStyle w:val="TableParagraph"/>
              <w:spacing w:before="57"/>
              <w:ind w:left="130"/>
              <w:rPr>
                <w:b/>
                <w:sz w:val="24"/>
              </w:rPr>
            </w:pPr>
            <w:r>
              <w:rPr>
                <w:b/>
                <w:w w:val="99"/>
                <w:sz w:val="24"/>
              </w:rPr>
              <w:t xml:space="preserve"> </w:t>
            </w:r>
          </w:p>
        </w:tc>
        <w:tc>
          <w:tcPr>
            <w:tcW w:w="755" w:type="dxa"/>
          </w:tcPr>
          <w:p w14:paraId="0E1A916C" w14:textId="77777777" w:rsidR="00182BDE" w:rsidRDefault="00000000">
            <w:pPr>
              <w:pStyle w:val="TableParagraph"/>
              <w:spacing w:before="57"/>
              <w:ind w:right="245"/>
              <w:jc w:val="right"/>
              <w:rPr>
                <w:b/>
                <w:sz w:val="24"/>
              </w:rPr>
            </w:pPr>
            <w:r>
              <w:rPr>
                <w:b/>
                <w:w w:val="99"/>
                <w:sz w:val="24"/>
              </w:rPr>
              <w:t xml:space="preserve"> </w:t>
            </w:r>
          </w:p>
        </w:tc>
        <w:tc>
          <w:tcPr>
            <w:tcW w:w="753" w:type="dxa"/>
          </w:tcPr>
          <w:p w14:paraId="2C49896B" w14:textId="77777777" w:rsidR="00182BDE" w:rsidRDefault="00000000">
            <w:pPr>
              <w:pStyle w:val="TableParagraph"/>
              <w:spacing w:before="57"/>
              <w:ind w:right="244"/>
              <w:jc w:val="right"/>
              <w:rPr>
                <w:b/>
                <w:sz w:val="24"/>
              </w:rPr>
            </w:pPr>
            <w:r>
              <w:rPr>
                <w:b/>
                <w:w w:val="99"/>
                <w:sz w:val="24"/>
              </w:rPr>
              <w:t xml:space="preserve"> </w:t>
            </w:r>
          </w:p>
        </w:tc>
        <w:tc>
          <w:tcPr>
            <w:tcW w:w="753" w:type="dxa"/>
          </w:tcPr>
          <w:p w14:paraId="1C2995A8" w14:textId="77777777" w:rsidR="00182BDE" w:rsidRDefault="00000000">
            <w:pPr>
              <w:pStyle w:val="TableParagraph"/>
              <w:spacing w:before="57"/>
              <w:ind w:right="241"/>
              <w:jc w:val="right"/>
              <w:rPr>
                <w:b/>
                <w:sz w:val="24"/>
              </w:rPr>
            </w:pPr>
            <w:r>
              <w:rPr>
                <w:b/>
                <w:w w:val="99"/>
                <w:sz w:val="24"/>
              </w:rPr>
              <w:t xml:space="preserve"> </w:t>
            </w:r>
          </w:p>
        </w:tc>
        <w:tc>
          <w:tcPr>
            <w:tcW w:w="753" w:type="dxa"/>
          </w:tcPr>
          <w:p w14:paraId="025F01F6" w14:textId="77777777" w:rsidR="00182BDE" w:rsidRDefault="00000000">
            <w:pPr>
              <w:pStyle w:val="TableParagraph"/>
              <w:spacing w:before="57"/>
              <w:ind w:left="380"/>
              <w:jc w:val="left"/>
              <w:rPr>
                <w:b/>
                <w:sz w:val="24"/>
              </w:rPr>
            </w:pPr>
            <w:r>
              <w:rPr>
                <w:b/>
                <w:w w:val="99"/>
                <w:sz w:val="24"/>
              </w:rPr>
              <w:t xml:space="preserve"> </w:t>
            </w:r>
          </w:p>
        </w:tc>
        <w:tc>
          <w:tcPr>
            <w:tcW w:w="753" w:type="dxa"/>
          </w:tcPr>
          <w:p w14:paraId="11DAE920" w14:textId="77777777" w:rsidR="00182BDE" w:rsidRDefault="00000000">
            <w:pPr>
              <w:pStyle w:val="TableParagraph"/>
              <w:spacing w:before="57"/>
              <w:ind w:left="380"/>
              <w:jc w:val="left"/>
              <w:rPr>
                <w:b/>
                <w:sz w:val="24"/>
              </w:rPr>
            </w:pPr>
            <w:r>
              <w:rPr>
                <w:b/>
                <w:w w:val="99"/>
                <w:sz w:val="24"/>
              </w:rPr>
              <w:t xml:space="preserve"> </w:t>
            </w:r>
          </w:p>
        </w:tc>
        <w:tc>
          <w:tcPr>
            <w:tcW w:w="754" w:type="dxa"/>
          </w:tcPr>
          <w:p w14:paraId="162E314B" w14:textId="77777777" w:rsidR="00182BDE" w:rsidRDefault="00000000">
            <w:pPr>
              <w:pStyle w:val="TableParagraph"/>
              <w:spacing w:before="57"/>
              <w:ind w:left="381"/>
              <w:jc w:val="left"/>
              <w:rPr>
                <w:b/>
                <w:sz w:val="24"/>
              </w:rPr>
            </w:pPr>
            <w:r>
              <w:rPr>
                <w:b/>
                <w:w w:val="99"/>
                <w:sz w:val="24"/>
              </w:rPr>
              <w:t xml:space="preserve"> </w:t>
            </w:r>
          </w:p>
        </w:tc>
        <w:tc>
          <w:tcPr>
            <w:tcW w:w="782" w:type="dxa"/>
          </w:tcPr>
          <w:p w14:paraId="0525CB5D" w14:textId="77777777" w:rsidR="00182BDE" w:rsidRDefault="00000000">
            <w:pPr>
              <w:pStyle w:val="TableParagraph"/>
              <w:spacing w:before="57"/>
              <w:ind w:left="135"/>
              <w:rPr>
                <w:b/>
                <w:sz w:val="24"/>
              </w:rPr>
            </w:pPr>
            <w:r>
              <w:rPr>
                <w:b/>
                <w:w w:val="99"/>
                <w:sz w:val="24"/>
              </w:rPr>
              <w:t xml:space="preserve"> </w:t>
            </w:r>
          </w:p>
        </w:tc>
      </w:tr>
    </w:tbl>
    <w:p w14:paraId="4D9E603A" w14:textId="77777777" w:rsidR="00182BDE" w:rsidRDefault="00182BDE"/>
    <w:sectPr w:rsidR="00182BDE">
      <w:pgSz w:w="11910" w:h="16840"/>
      <w:pgMar w:top="1500" w:right="1380" w:bottom="280" w:left="15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A315F8" w14:textId="77777777" w:rsidR="0068141C" w:rsidRDefault="0068141C">
      <w:r>
        <w:separator/>
      </w:r>
    </w:p>
  </w:endnote>
  <w:endnote w:type="continuationSeparator" w:id="0">
    <w:p w14:paraId="71D0EABE" w14:textId="77777777" w:rsidR="0068141C" w:rsidRDefault="00681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FAD0E" w14:textId="77777777" w:rsidR="00182BDE" w:rsidRDefault="0068141C">
    <w:pPr>
      <w:pStyle w:val="a4"/>
    </w:pPr>
    <w:r>
      <w:pict w14:anchorId="69898A95">
        <v:shapetype id="_x0000_t202" coordsize="21600,21600" o:spt="202" path="m,l,21600r21600,l21600,xe">
          <v:stroke joinstyle="miter"/>
          <v:path gradientshapeok="t" o:connecttype="rect"/>
        </v:shapetype>
        <v:shape id="_x0000_s1025" type="#_x0000_t202" alt="" style="position:absolute;margin-left:0;margin-top:0;width:4.55pt;height:11.65pt;z-index:251660288;mso-wrap-style:none;mso-wrap-edited:f;mso-width-percent:0;mso-height-percent:0;mso-position-horizontal:center;mso-position-horizontal-relative:margin;mso-width-percent:0;mso-height-percent:0;mso-width-relative:page;mso-height-relative:page;v-text-anchor:top" filled="f" stroked="f">
          <v:textbox style="mso-fit-shape-to-text:t" inset="0,0,0,0">
            <w:txbxContent>
              <w:p w14:paraId="3A4CC987" w14:textId="77777777" w:rsidR="00182BDE" w:rsidRDefault="00000000">
                <w:pPr>
                  <w:pStyle w:val="a4"/>
                </w:pPr>
                <w:r>
                  <w:fldChar w:fldCharType="begin"/>
                </w:r>
                <w:r>
                  <w:instrText xml:space="preserve"> PAGE  \* MERGEFORMAT </w:instrText>
                </w:r>
                <w:r>
                  <w:fldChar w:fldCharType="separate"/>
                </w:r>
                <w:r>
                  <w:t>1</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67F10" w14:textId="77777777" w:rsidR="0068141C" w:rsidRDefault="0068141C">
      <w:r>
        <w:separator/>
      </w:r>
    </w:p>
  </w:footnote>
  <w:footnote w:type="continuationSeparator" w:id="0">
    <w:p w14:paraId="399C5457" w14:textId="77777777" w:rsidR="0068141C" w:rsidRDefault="00681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C842B" w14:textId="77777777" w:rsidR="00182BDE" w:rsidRDefault="00182BD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C8AC8EF"/>
    <w:multiLevelType w:val="multilevel"/>
    <w:tmpl w:val="9C8AC8EF"/>
    <w:lvl w:ilvl="0">
      <w:start w:val="1"/>
      <w:numFmt w:val="decimal"/>
      <w:lvlText w:val="（%1）"/>
      <w:lvlJc w:val="left"/>
      <w:pPr>
        <w:ind w:left="789" w:hanging="529"/>
        <w:jc w:val="left"/>
      </w:pPr>
      <w:rPr>
        <w:rFonts w:ascii="宋体" w:eastAsia="宋体" w:hAnsi="宋体" w:cs="宋体" w:hint="default"/>
        <w:spacing w:val="-3"/>
        <w:w w:val="100"/>
        <w:sz w:val="19"/>
        <w:szCs w:val="19"/>
        <w:lang w:val="zh-CN" w:eastAsia="zh-CN" w:bidi="zh-CN"/>
      </w:rPr>
    </w:lvl>
    <w:lvl w:ilvl="1">
      <w:numFmt w:val="bullet"/>
      <w:lvlText w:val="•"/>
      <w:lvlJc w:val="left"/>
      <w:pPr>
        <w:ind w:left="1600" w:hanging="529"/>
      </w:pPr>
      <w:rPr>
        <w:rFonts w:hint="default"/>
        <w:lang w:val="zh-CN" w:eastAsia="zh-CN" w:bidi="zh-CN"/>
      </w:rPr>
    </w:lvl>
    <w:lvl w:ilvl="2">
      <w:numFmt w:val="bullet"/>
      <w:lvlText w:val="•"/>
      <w:lvlJc w:val="left"/>
      <w:pPr>
        <w:ind w:left="2421" w:hanging="529"/>
      </w:pPr>
      <w:rPr>
        <w:rFonts w:hint="default"/>
        <w:lang w:val="zh-CN" w:eastAsia="zh-CN" w:bidi="zh-CN"/>
      </w:rPr>
    </w:lvl>
    <w:lvl w:ilvl="3">
      <w:numFmt w:val="bullet"/>
      <w:lvlText w:val="•"/>
      <w:lvlJc w:val="left"/>
      <w:pPr>
        <w:ind w:left="3241" w:hanging="529"/>
      </w:pPr>
      <w:rPr>
        <w:rFonts w:hint="default"/>
        <w:lang w:val="zh-CN" w:eastAsia="zh-CN" w:bidi="zh-CN"/>
      </w:rPr>
    </w:lvl>
    <w:lvl w:ilvl="4">
      <w:numFmt w:val="bullet"/>
      <w:lvlText w:val="•"/>
      <w:lvlJc w:val="left"/>
      <w:pPr>
        <w:ind w:left="4062" w:hanging="529"/>
      </w:pPr>
      <w:rPr>
        <w:rFonts w:hint="default"/>
        <w:lang w:val="zh-CN" w:eastAsia="zh-CN" w:bidi="zh-CN"/>
      </w:rPr>
    </w:lvl>
    <w:lvl w:ilvl="5">
      <w:numFmt w:val="bullet"/>
      <w:lvlText w:val="•"/>
      <w:lvlJc w:val="left"/>
      <w:pPr>
        <w:ind w:left="4883" w:hanging="529"/>
      </w:pPr>
      <w:rPr>
        <w:rFonts w:hint="default"/>
        <w:lang w:val="zh-CN" w:eastAsia="zh-CN" w:bidi="zh-CN"/>
      </w:rPr>
    </w:lvl>
    <w:lvl w:ilvl="6">
      <w:numFmt w:val="bullet"/>
      <w:lvlText w:val="•"/>
      <w:lvlJc w:val="left"/>
      <w:pPr>
        <w:ind w:left="5703" w:hanging="529"/>
      </w:pPr>
      <w:rPr>
        <w:rFonts w:hint="default"/>
        <w:lang w:val="zh-CN" w:eastAsia="zh-CN" w:bidi="zh-CN"/>
      </w:rPr>
    </w:lvl>
    <w:lvl w:ilvl="7">
      <w:numFmt w:val="bullet"/>
      <w:lvlText w:val="•"/>
      <w:lvlJc w:val="left"/>
      <w:pPr>
        <w:ind w:left="6524" w:hanging="529"/>
      </w:pPr>
      <w:rPr>
        <w:rFonts w:hint="default"/>
        <w:lang w:val="zh-CN" w:eastAsia="zh-CN" w:bidi="zh-CN"/>
      </w:rPr>
    </w:lvl>
    <w:lvl w:ilvl="8">
      <w:numFmt w:val="bullet"/>
      <w:lvlText w:val="•"/>
      <w:lvlJc w:val="left"/>
      <w:pPr>
        <w:ind w:left="7345" w:hanging="529"/>
      </w:pPr>
      <w:rPr>
        <w:rFonts w:hint="default"/>
        <w:lang w:val="zh-CN" w:eastAsia="zh-CN" w:bidi="zh-CN"/>
      </w:rPr>
    </w:lvl>
  </w:abstractNum>
  <w:abstractNum w:abstractNumId="1" w15:restartNumberingAfterBreak="0">
    <w:nsid w:val="B5E306ED"/>
    <w:multiLevelType w:val="multilevel"/>
    <w:tmpl w:val="B5E306ED"/>
    <w:lvl w:ilvl="0">
      <w:start w:val="1"/>
      <w:numFmt w:val="decimal"/>
      <w:lvlText w:val="（%1）"/>
      <w:lvlJc w:val="left"/>
      <w:pPr>
        <w:ind w:left="1209" w:hanging="529"/>
        <w:jc w:val="left"/>
      </w:pPr>
      <w:rPr>
        <w:rFonts w:ascii="宋体" w:eastAsia="宋体" w:hAnsi="宋体" w:cs="宋体" w:hint="default"/>
        <w:spacing w:val="-3"/>
        <w:w w:val="100"/>
        <w:sz w:val="19"/>
        <w:szCs w:val="19"/>
        <w:lang w:val="zh-CN" w:eastAsia="zh-CN" w:bidi="zh-CN"/>
      </w:rPr>
    </w:lvl>
    <w:lvl w:ilvl="1">
      <w:numFmt w:val="bullet"/>
      <w:lvlText w:val="•"/>
      <w:lvlJc w:val="left"/>
      <w:pPr>
        <w:ind w:left="1978" w:hanging="529"/>
      </w:pPr>
      <w:rPr>
        <w:rFonts w:hint="default"/>
        <w:lang w:val="zh-CN" w:eastAsia="zh-CN" w:bidi="zh-CN"/>
      </w:rPr>
    </w:lvl>
    <w:lvl w:ilvl="2">
      <w:numFmt w:val="bullet"/>
      <w:lvlText w:val="•"/>
      <w:lvlJc w:val="left"/>
      <w:pPr>
        <w:ind w:left="2757" w:hanging="529"/>
      </w:pPr>
      <w:rPr>
        <w:rFonts w:hint="default"/>
        <w:lang w:val="zh-CN" w:eastAsia="zh-CN" w:bidi="zh-CN"/>
      </w:rPr>
    </w:lvl>
    <w:lvl w:ilvl="3">
      <w:numFmt w:val="bullet"/>
      <w:lvlText w:val="•"/>
      <w:lvlJc w:val="left"/>
      <w:pPr>
        <w:ind w:left="3535" w:hanging="529"/>
      </w:pPr>
      <w:rPr>
        <w:rFonts w:hint="default"/>
        <w:lang w:val="zh-CN" w:eastAsia="zh-CN" w:bidi="zh-CN"/>
      </w:rPr>
    </w:lvl>
    <w:lvl w:ilvl="4">
      <w:numFmt w:val="bullet"/>
      <w:lvlText w:val="•"/>
      <w:lvlJc w:val="left"/>
      <w:pPr>
        <w:ind w:left="4314" w:hanging="529"/>
      </w:pPr>
      <w:rPr>
        <w:rFonts w:hint="default"/>
        <w:lang w:val="zh-CN" w:eastAsia="zh-CN" w:bidi="zh-CN"/>
      </w:rPr>
    </w:lvl>
    <w:lvl w:ilvl="5">
      <w:numFmt w:val="bullet"/>
      <w:lvlText w:val="•"/>
      <w:lvlJc w:val="left"/>
      <w:pPr>
        <w:ind w:left="5093" w:hanging="529"/>
      </w:pPr>
      <w:rPr>
        <w:rFonts w:hint="default"/>
        <w:lang w:val="zh-CN" w:eastAsia="zh-CN" w:bidi="zh-CN"/>
      </w:rPr>
    </w:lvl>
    <w:lvl w:ilvl="6">
      <w:numFmt w:val="bullet"/>
      <w:lvlText w:val="•"/>
      <w:lvlJc w:val="left"/>
      <w:pPr>
        <w:ind w:left="5871" w:hanging="529"/>
      </w:pPr>
      <w:rPr>
        <w:rFonts w:hint="default"/>
        <w:lang w:val="zh-CN" w:eastAsia="zh-CN" w:bidi="zh-CN"/>
      </w:rPr>
    </w:lvl>
    <w:lvl w:ilvl="7">
      <w:numFmt w:val="bullet"/>
      <w:lvlText w:val="•"/>
      <w:lvlJc w:val="left"/>
      <w:pPr>
        <w:ind w:left="6650" w:hanging="529"/>
      </w:pPr>
      <w:rPr>
        <w:rFonts w:hint="default"/>
        <w:lang w:val="zh-CN" w:eastAsia="zh-CN" w:bidi="zh-CN"/>
      </w:rPr>
    </w:lvl>
    <w:lvl w:ilvl="8">
      <w:numFmt w:val="bullet"/>
      <w:lvlText w:val="•"/>
      <w:lvlJc w:val="left"/>
      <w:pPr>
        <w:ind w:left="7429" w:hanging="529"/>
      </w:pPr>
      <w:rPr>
        <w:rFonts w:hint="default"/>
        <w:lang w:val="zh-CN" w:eastAsia="zh-CN" w:bidi="zh-CN"/>
      </w:rPr>
    </w:lvl>
  </w:abstractNum>
  <w:abstractNum w:abstractNumId="2" w15:restartNumberingAfterBreak="0">
    <w:nsid w:val="BF205925"/>
    <w:multiLevelType w:val="multilevel"/>
    <w:tmpl w:val="BF205925"/>
    <w:lvl w:ilvl="0">
      <w:start w:val="1"/>
      <w:numFmt w:val="decimal"/>
      <w:lvlText w:val="（%1）"/>
      <w:lvlJc w:val="left"/>
      <w:pPr>
        <w:ind w:left="1209" w:hanging="529"/>
        <w:jc w:val="left"/>
      </w:pPr>
      <w:rPr>
        <w:rFonts w:ascii="宋体" w:eastAsia="宋体" w:hAnsi="宋体" w:cs="宋体" w:hint="default"/>
        <w:spacing w:val="-3"/>
        <w:w w:val="100"/>
        <w:sz w:val="19"/>
        <w:szCs w:val="19"/>
        <w:lang w:val="zh-CN" w:eastAsia="zh-CN" w:bidi="zh-CN"/>
      </w:rPr>
    </w:lvl>
    <w:lvl w:ilvl="1">
      <w:numFmt w:val="bullet"/>
      <w:lvlText w:val="•"/>
      <w:lvlJc w:val="left"/>
      <w:pPr>
        <w:ind w:left="1978" w:hanging="529"/>
      </w:pPr>
      <w:rPr>
        <w:rFonts w:hint="default"/>
        <w:lang w:val="zh-CN" w:eastAsia="zh-CN" w:bidi="zh-CN"/>
      </w:rPr>
    </w:lvl>
    <w:lvl w:ilvl="2">
      <w:numFmt w:val="bullet"/>
      <w:lvlText w:val="•"/>
      <w:lvlJc w:val="left"/>
      <w:pPr>
        <w:ind w:left="2757" w:hanging="529"/>
      </w:pPr>
      <w:rPr>
        <w:rFonts w:hint="default"/>
        <w:lang w:val="zh-CN" w:eastAsia="zh-CN" w:bidi="zh-CN"/>
      </w:rPr>
    </w:lvl>
    <w:lvl w:ilvl="3">
      <w:numFmt w:val="bullet"/>
      <w:lvlText w:val="•"/>
      <w:lvlJc w:val="left"/>
      <w:pPr>
        <w:ind w:left="3535" w:hanging="529"/>
      </w:pPr>
      <w:rPr>
        <w:rFonts w:hint="default"/>
        <w:lang w:val="zh-CN" w:eastAsia="zh-CN" w:bidi="zh-CN"/>
      </w:rPr>
    </w:lvl>
    <w:lvl w:ilvl="4">
      <w:numFmt w:val="bullet"/>
      <w:lvlText w:val="•"/>
      <w:lvlJc w:val="left"/>
      <w:pPr>
        <w:ind w:left="4314" w:hanging="529"/>
      </w:pPr>
      <w:rPr>
        <w:rFonts w:hint="default"/>
        <w:lang w:val="zh-CN" w:eastAsia="zh-CN" w:bidi="zh-CN"/>
      </w:rPr>
    </w:lvl>
    <w:lvl w:ilvl="5">
      <w:numFmt w:val="bullet"/>
      <w:lvlText w:val="•"/>
      <w:lvlJc w:val="left"/>
      <w:pPr>
        <w:ind w:left="5093" w:hanging="529"/>
      </w:pPr>
      <w:rPr>
        <w:rFonts w:hint="default"/>
        <w:lang w:val="zh-CN" w:eastAsia="zh-CN" w:bidi="zh-CN"/>
      </w:rPr>
    </w:lvl>
    <w:lvl w:ilvl="6">
      <w:numFmt w:val="bullet"/>
      <w:lvlText w:val="•"/>
      <w:lvlJc w:val="left"/>
      <w:pPr>
        <w:ind w:left="5871" w:hanging="529"/>
      </w:pPr>
      <w:rPr>
        <w:rFonts w:hint="default"/>
        <w:lang w:val="zh-CN" w:eastAsia="zh-CN" w:bidi="zh-CN"/>
      </w:rPr>
    </w:lvl>
    <w:lvl w:ilvl="7">
      <w:numFmt w:val="bullet"/>
      <w:lvlText w:val="•"/>
      <w:lvlJc w:val="left"/>
      <w:pPr>
        <w:ind w:left="6650" w:hanging="529"/>
      </w:pPr>
      <w:rPr>
        <w:rFonts w:hint="default"/>
        <w:lang w:val="zh-CN" w:eastAsia="zh-CN" w:bidi="zh-CN"/>
      </w:rPr>
    </w:lvl>
    <w:lvl w:ilvl="8">
      <w:numFmt w:val="bullet"/>
      <w:lvlText w:val="•"/>
      <w:lvlJc w:val="left"/>
      <w:pPr>
        <w:ind w:left="7429" w:hanging="529"/>
      </w:pPr>
      <w:rPr>
        <w:rFonts w:hint="default"/>
        <w:lang w:val="zh-CN" w:eastAsia="zh-CN" w:bidi="zh-CN"/>
      </w:rPr>
    </w:lvl>
  </w:abstractNum>
  <w:abstractNum w:abstractNumId="3" w15:restartNumberingAfterBreak="0">
    <w:nsid w:val="CF092B84"/>
    <w:multiLevelType w:val="multilevel"/>
    <w:tmpl w:val="CF092B84"/>
    <w:lvl w:ilvl="0">
      <w:start w:val="4"/>
      <w:numFmt w:val="decimal"/>
      <w:lvlText w:val="%1"/>
      <w:lvlJc w:val="left"/>
      <w:pPr>
        <w:ind w:left="442" w:hanging="183"/>
        <w:jc w:val="left"/>
      </w:pPr>
      <w:rPr>
        <w:rFonts w:ascii="宋体" w:eastAsia="宋体" w:hAnsi="宋体" w:cs="宋体" w:hint="default"/>
        <w:b/>
        <w:bCs/>
        <w:w w:val="99"/>
        <w:sz w:val="24"/>
        <w:szCs w:val="24"/>
        <w:lang w:val="zh-CN" w:eastAsia="zh-CN" w:bidi="zh-CN"/>
      </w:rPr>
    </w:lvl>
    <w:lvl w:ilvl="1">
      <w:start w:val="1"/>
      <w:numFmt w:val="decimal"/>
      <w:lvlText w:val="%1.%2"/>
      <w:lvlJc w:val="left"/>
      <w:pPr>
        <w:ind w:left="578" w:hanging="318"/>
        <w:jc w:val="left"/>
      </w:pPr>
      <w:rPr>
        <w:rFonts w:ascii="宋体" w:eastAsia="宋体" w:hAnsi="宋体" w:cs="宋体" w:hint="default"/>
        <w:b/>
        <w:bCs/>
        <w:w w:val="99"/>
        <w:sz w:val="19"/>
        <w:szCs w:val="19"/>
        <w:lang w:val="zh-CN" w:eastAsia="zh-CN" w:bidi="zh-CN"/>
      </w:rPr>
    </w:lvl>
    <w:lvl w:ilvl="2">
      <w:start w:val="1"/>
      <w:numFmt w:val="decimal"/>
      <w:lvlText w:val="%1.%2.%3"/>
      <w:lvlJc w:val="left"/>
      <w:pPr>
        <w:ind w:left="260" w:hanging="529"/>
        <w:jc w:val="left"/>
      </w:pPr>
      <w:rPr>
        <w:rFonts w:ascii="宋体" w:eastAsia="宋体" w:hAnsi="宋体" w:cs="宋体" w:hint="default"/>
        <w:w w:val="100"/>
        <w:sz w:val="19"/>
        <w:szCs w:val="19"/>
        <w:lang w:val="zh-CN" w:eastAsia="zh-CN" w:bidi="zh-CN"/>
      </w:rPr>
    </w:lvl>
    <w:lvl w:ilvl="3">
      <w:numFmt w:val="bullet"/>
      <w:lvlText w:val="•"/>
      <w:lvlJc w:val="left"/>
      <w:pPr>
        <w:ind w:left="1630" w:hanging="529"/>
      </w:pPr>
      <w:rPr>
        <w:rFonts w:hint="default"/>
        <w:lang w:val="zh-CN" w:eastAsia="zh-CN" w:bidi="zh-CN"/>
      </w:rPr>
    </w:lvl>
    <w:lvl w:ilvl="4">
      <w:numFmt w:val="bullet"/>
      <w:lvlText w:val="•"/>
      <w:lvlJc w:val="left"/>
      <w:pPr>
        <w:ind w:left="2681" w:hanging="529"/>
      </w:pPr>
      <w:rPr>
        <w:rFonts w:hint="default"/>
        <w:lang w:val="zh-CN" w:eastAsia="zh-CN" w:bidi="zh-CN"/>
      </w:rPr>
    </w:lvl>
    <w:lvl w:ilvl="5">
      <w:numFmt w:val="bullet"/>
      <w:lvlText w:val="•"/>
      <w:lvlJc w:val="left"/>
      <w:pPr>
        <w:ind w:left="3732" w:hanging="529"/>
      </w:pPr>
      <w:rPr>
        <w:rFonts w:hint="default"/>
        <w:lang w:val="zh-CN" w:eastAsia="zh-CN" w:bidi="zh-CN"/>
      </w:rPr>
    </w:lvl>
    <w:lvl w:ilvl="6">
      <w:numFmt w:val="bullet"/>
      <w:lvlText w:val="•"/>
      <w:lvlJc w:val="left"/>
      <w:pPr>
        <w:ind w:left="4783" w:hanging="529"/>
      </w:pPr>
      <w:rPr>
        <w:rFonts w:hint="default"/>
        <w:lang w:val="zh-CN" w:eastAsia="zh-CN" w:bidi="zh-CN"/>
      </w:rPr>
    </w:lvl>
    <w:lvl w:ilvl="7">
      <w:numFmt w:val="bullet"/>
      <w:lvlText w:val="•"/>
      <w:lvlJc w:val="left"/>
      <w:pPr>
        <w:ind w:left="5834" w:hanging="529"/>
      </w:pPr>
      <w:rPr>
        <w:rFonts w:hint="default"/>
        <w:lang w:val="zh-CN" w:eastAsia="zh-CN" w:bidi="zh-CN"/>
      </w:rPr>
    </w:lvl>
    <w:lvl w:ilvl="8">
      <w:numFmt w:val="bullet"/>
      <w:lvlText w:val="•"/>
      <w:lvlJc w:val="left"/>
      <w:pPr>
        <w:ind w:left="6884" w:hanging="529"/>
      </w:pPr>
      <w:rPr>
        <w:rFonts w:hint="default"/>
        <w:lang w:val="zh-CN" w:eastAsia="zh-CN" w:bidi="zh-CN"/>
      </w:rPr>
    </w:lvl>
  </w:abstractNum>
  <w:abstractNum w:abstractNumId="4" w15:restartNumberingAfterBreak="0">
    <w:nsid w:val="D7F9FE59"/>
    <w:multiLevelType w:val="multilevel"/>
    <w:tmpl w:val="D7F9FE59"/>
    <w:lvl w:ilvl="0">
      <w:start w:val="1"/>
      <w:numFmt w:val="decimal"/>
      <w:lvlText w:val="（%1）"/>
      <w:lvlJc w:val="left"/>
      <w:pPr>
        <w:ind w:left="260" w:hanging="529"/>
        <w:jc w:val="left"/>
      </w:pPr>
      <w:rPr>
        <w:rFonts w:ascii="宋体" w:eastAsia="宋体" w:hAnsi="宋体" w:cs="宋体" w:hint="default"/>
        <w:spacing w:val="-3"/>
        <w:w w:val="100"/>
        <w:sz w:val="19"/>
        <w:szCs w:val="19"/>
        <w:lang w:val="zh-CN" w:eastAsia="zh-CN" w:bidi="zh-CN"/>
      </w:rPr>
    </w:lvl>
    <w:lvl w:ilvl="1">
      <w:numFmt w:val="bullet"/>
      <w:lvlText w:val="•"/>
      <w:lvlJc w:val="left"/>
      <w:pPr>
        <w:ind w:left="1132" w:hanging="529"/>
      </w:pPr>
      <w:rPr>
        <w:rFonts w:hint="default"/>
        <w:lang w:val="zh-CN" w:eastAsia="zh-CN" w:bidi="zh-CN"/>
      </w:rPr>
    </w:lvl>
    <w:lvl w:ilvl="2">
      <w:numFmt w:val="bullet"/>
      <w:lvlText w:val="•"/>
      <w:lvlJc w:val="left"/>
      <w:pPr>
        <w:ind w:left="2005" w:hanging="529"/>
      </w:pPr>
      <w:rPr>
        <w:rFonts w:hint="default"/>
        <w:lang w:val="zh-CN" w:eastAsia="zh-CN" w:bidi="zh-CN"/>
      </w:rPr>
    </w:lvl>
    <w:lvl w:ilvl="3">
      <w:numFmt w:val="bullet"/>
      <w:lvlText w:val="•"/>
      <w:lvlJc w:val="left"/>
      <w:pPr>
        <w:ind w:left="2877" w:hanging="529"/>
      </w:pPr>
      <w:rPr>
        <w:rFonts w:hint="default"/>
        <w:lang w:val="zh-CN" w:eastAsia="zh-CN" w:bidi="zh-CN"/>
      </w:rPr>
    </w:lvl>
    <w:lvl w:ilvl="4">
      <w:numFmt w:val="bullet"/>
      <w:lvlText w:val="•"/>
      <w:lvlJc w:val="left"/>
      <w:pPr>
        <w:ind w:left="3750" w:hanging="529"/>
      </w:pPr>
      <w:rPr>
        <w:rFonts w:hint="default"/>
        <w:lang w:val="zh-CN" w:eastAsia="zh-CN" w:bidi="zh-CN"/>
      </w:rPr>
    </w:lvl>
    <w:lvl w:ilvl="5">
      <w:numFmt w:val="bullet"/>
      <w:lvlText w:val="•"/>
      <w:lvlJc w:val="left"/>
      <w:pPr>
        <w:ind w:left="4623" w:hanging="529"/>
      </w:pPr>
      <w:rPr>
        <w:rFonts w:hint="default"/>
        <w:lang w:val="zh-CN" w:eastAsia="zh-CN" w:bidi="zh-CN"/>
      </w:rPr>
    </w:lvl>
    <w:lvl w:ilvl="6">
      <w:numFmt w:val="bullet"/>
      <w:lvlText w:val="•"/>
      <w:lvlJc w:val="left"/>
      <w:pPr>
        <w:ind w:left="5495" w:hanging="529"/>
      </w:pPr>
      <w:rPr>
        <w:rFonts w:hint="default"/>
        <w:lang w:val="zh-CN" w:eastAsia="zh-CN" w:bidi="zh-CN"/>
      </w:rPr>
    </w:lvl>
    <w:lvl w:ilvl="7">
      <w:numFmt w:val="bullet"/>
      <w:lvlText w:val="•"/>
      <w:lvlJc w:val="left"/>
      <w:pPr>
        <w:ind w:left="6368" w:hanging="529"/>
      </w:pPr>
      <w:rPr>
        <w:rFonts w:hint="default"/>
        <w:lang w:val="zh-CN" w:eastAsia="zh-CN" w:bidi="zh-CN"/>
      </w:rPr>
    </w:lvl>
    <w:lvl w:ilvl="8">
      <w:numFmt w:val="bullet"/>
      <w:lvlText w:val="•"/>
      <w:lvlJc w:val="left"/>
      <w:pPr>
        <w:ind w:left="7241" w:hanging="529"/>
      </w:pPr>
      <w:rPr>
        <w:rFonts w:hint="default"/>
        <w:lang w:val="zh-CN" w:eastAsia="zh-CN" w:bidi="zh-CN"/>
      </w:rPr>
    </w:lvl>
  </w:abstractNum>
  <w:abstractNum w:abstractNumId="5" w15:restartNumberingAfterBreak="0">
    <w:nsid w:val="DCBA6B53"/>
    <w:multiLevelType w:val="multilevel"/>
    <w:tmpl w:val="DCBA6B53"/>
    <w:lvl w:ilvl="0">
      <w:start w:val="1"/>
      <w:numFmt w:val="decimal"/>
      <w:lvlText w:val="（%1）"/>
      <w:lvlJc w:val="left"/>
      <w:pPr>
        <w:ind w:left="789" w:hanging="529"/>
        <w:jc w:val="left"/>
      </w:pPr>
      <w:rPr>
        <w:rFonts w:ascii="宋体" w:eastAsia="宋体" w:hAnsi="宋体" w:cs="宋体" w:hint="default"/>
        <w:spacing w:val="-3"/>
        <w:w w:val="100"/>
        <w:sz w:val="19"/>
        <w:szCs w:val="19"/>
        <w:lang w:val="zh-CN" w:eastAsia="zh-CN" w:bidi="zh-CN"/>
      </w:rPr>
    </w:lvl>
    <w:lvl w:ilvl="1">
      <w:numFmt w:val="bullet"/>
      <w:lvlText w:val="•"/>
      <w:lvlJc w:val="left"/>
      <w:pPr>
        <w:ind w:left="1600" w:hanging="529"/>
      </w:pPr>
      <w:rPr>
        <w:rFonts w:hint="default"/>
        <w:lang w:val="zh-CN" w:eastAsia="zh-CN" w:bidi="zh-CN"/>
      </w:rPr>
    </w:lvl>
    <w:lvl w:ilvl="2">
      <w:numFmt w:val="bullet"/>
      <w:lvlText w:val="•"/>
      <w:lvlJc w:val="left"/>
      <w:pPr>
        <w:ind w:left="2421" w:hanging="529"/>
      </w:pPr>
      <w:rPr>
        <w:rFonts w:hint="default"/>
        <w:lang w:val="zh-CN" w:eastAsia="zh-CN" w:bidi="zh-CN"/>
      </w:rPr>
    </w:lvl>
    <w:lvl w:ilvl="3">
      <w:numFmt w:val="bullet"/>
      <w:lvlText w:val="•"/>
      <w:lvlJc w:val="left"/>
      <w:pPr>
        <w:ind w:left="3241" w:hanging="529"/>
      </w:pPr>
      <w:rPr>
        <w:rFonts w:hint="default"/>
        <w:lang w:val="zh-CN" w:eastAsia="zh-CN" w:bidi="zh-CN"/>
      </w:rPr>
    </w:lvl>
    <w:lvl w:ilvl="4">
      <w:numFmt w:val="bullet"/>
      <w:lvlText w:val="•"/>
      <w:lvlJc w:val="left"/>
      <w:pPr>
        <w:ind w:left="4062" w:hanging="529"/>
      </w:pPr>
      <w:rPr>
        <w:rFonts w:hint="default"/>
        <w:lang w:val="zh-CN" w:eastAsia="zh-CN" w:bidi="zh-CN"/>
      </w:rPr>
    </w:lvl>
    <w:lvl w:ilvl="5">
      <w:numFmt w:val="bullet"/>
      <w:lvlText w:val="•"/>
      <w:lvlJc w:val="left"/>
      <w:pPr>
        <w:ind w:left="4883" w:hanging="529"/>
      </w:pPr>
      <w:rPr>
        <w:rFonts w:hint="default"/>
        <w:lang w:val="zh-CN" w:eastAsia="zh-CN" w:bidi="zh-CN"/>
      </w:rPr>
    </w:lvl>
    <w:lvl w:ilvl="6">
      <w:numFmt w:val="bullet"/>
      <w:lvlText w:val="•"/>
      <w:lvlJc w:val="left"/>
      <w:pPr>
        <w:ind w:left="5703" w:hanging="529"/>
      </w:pPr>
      <w:rPr>
        <w:rFonts w:hint="default"/>
        <w:lang w:val="zh-CN" w:eastAsia="zh-CN" w:bidi="zh-CN"/>
      </w:rPr>
    </w:lvl>
    <w:lvl w:ilvl="7">
      <w:numFmt w:val="bullet"/>
      <w:lvlText w:val="•"/>
      <w:lvlJc w:val="left"/>
      <w:pPr>
        <w:ind w:left="6524" w:hanging="529"/>
      </w:pPr>
      <w:rPr>
        <w:rFonts w:hint="default"/>
        <w:lang w:val="zh-CN" w:eastAsia="zh-CN" w:bidi="zh-CN"/>
      </w:rPr>
    </w:lvl>
    <w:lvl w:ilvl="8">
      <w:numFmt w:val="bullet"/>
      <w:lvlText w:val="•"/>
      <w:lvlJc w:val="left"/>
      <w:pPr>
        <w:ind w:left="7345" w:hanging="529"/>
      </w:pPr>
      <w:rPr>
        <w:rFonts w:hint="default"/>
        <w:lang w:val="zh-CN" w:eastAsia="zh-CN" w:bidi="zh-CN"/>
      </w:rPr>
    </w:lvl>
  </w:abstractNum>
  <w:abstractNum w:abstractNumId="6" w15:restartNumberingAfterBreak="0">
    <w:nsid w:val="F4B5D9F5"/>
    <w:multiLevelType w:val="multilevel"/>
    <w:tmpl w:val="F4B5D9F5"/>
    <w:lvl w:ilvl="0">
      <w:start w:val="1"/>
      <w:numFmt w:val="decimal"/>
      <w:lvlText w:val="（%1）"/>
      <w:lvlJc w:val="left"/>
      <w:pPr>
        <w:ind w:left="789" w:hanging="529"/>
        <w:jc w:val="left"/>
      </w:pPr>
      <w:rPr>
        <w:rFonts w:ascii="宋体" w:eastAsia="宋体" w:hAnsi="宋体" w:cs="宋体" w:hint="default"/>
        <w:spacing w:val="-3"/>
        <w:w w:val="100"/>
        <w:sz w:val="19"/>
        <w:szCs w:val="19"/>
        <w:lang w:val="zh-CN" w:eastAsia="zh-CN" w:bidi="zh-CN"/>
      </w:rPr>
    </w:lvl>
    <w:lvl w:ilvl="1">
      <w:numFmt w:val="bullet"/>
      <w:lvlText w:val="•"/>
      <w:lvlJc w:val="left"/>
      <w:pPr>
        <w:ind w:left="1600" w:hanging="529"/>
      </w:pPr>
      <w:rPr>
        <w:rFonts w:hint="default"/>
        <w:lang w:val="zh-CN" w:eastAsia="zh-CN" w:bidi="zh-CN"/>
      </w:rPr>
    </w:lvl>
    <w:lvl w:ilvl="2">
      <w:numFmt w:val="bullet"/>
      <w:lvlText w:val="•"/>
      <w:lvlJc w:val="left"/>
      <w:pPr>
        <w:ind w:left="2421" w:hanging="529"/>
      </w:pPr>
      <w:rPr>
        <w:rFonts w:hint="default"/>
        <w:lang w:val="zh-CN" w:eastAsia="zh-CN" w:bidi="zh-CN"/>
      </w:rPr>
    </w:lvl>
    <w:lvl w:ilvl="3">
      <w:numFmt w:val="bullet"/>
      <w:lvlText w:val="•"/>
      <w:lvlJc w:val="left"/>
      <w:pPr>
        <w:ind w:left="3241" w:hanging="529"/>
      </w:pPr>
      <w:rPr>
        <w:rFonts w:hint="default"/>
        <w:lang w:val="zh-CN" w:eastAsia="zh-CN" w:bidi="zh-CN"/>
      </w:rPr>
    </w:lvl>
    <w:lvl w:ilvl="4">
      <w:numFmt w:val="bullet"/>
      <w:lvlText w:val="•"/>
      <w:lvlJc w:val="left"/>
      <w:pPr>
        <w:ind w:left="4062" w:hanging="529"/>
      </w:pPr>
      <w:rPr>
        <w:rFonts w:hint="default"/>
        <w:lang w:val="zh-CN" w:eastAsia="zh-CN" w:bidi="zh-CN"/>
      </w:rPr>
    </w:lvl>
    <w:lvl w:ilvl="5">
      <w:numFmt w:val="bullet"/>
      <w:lvlText w:val="•"/>
      <w:lvlJc w:val="left"/>
      <w:pPr>
        <w:ind w:left="4883" w:hanging="529"/>
      </w:pPr>
      <w:rPr>
        <w:rFonts w:hint="default"/>
        <w:lang w:val="zh-CN" w:eastAsia="zh-CN" w:bidi="zh-CN"/>
      </w:rPr>
    </w:lvl>
    <w:lvl w:ilvl="6">
      <w:numFmt w:val="bullet"/>
      <w:lvlText w:val="•"/>
      <w:lvlJc w:val="left"/>
      <w:pPr>
        <w:ind w:left="5703" w:hanging="529"/>
      </w:pPr>
      <w:rPr>
        <w:rFonts w:hint="default"/>
        <w:lang w:val="zh-CN" w:eastAsia="zh-CN" w:bidi="zh-CN"/>
      </w:rPr>
    </w:lvl>
    <w:lvl w:ilvl="7">
      <w:numFmt w:val="bullet"/>
      <w:lvlText w:val="•"/>
      <w:lvlJc w:val="left"/>
      <w:pPr>
        <w:ind w:left="6524" w:hanging="529"/>
      </w:pPr>
      <w:rPr>
        <w:rFonts w:hint="default"/>
        <w:lang w:val="zh-CN" w:eastAsia="zh-CN" w:bidi="zh-CN"/>
      </w:rPr>
    </w:lvl>
    <w:lvl w:ilvl="8">
      <w:numFmt w:val="bullet"/>
      <w:lvlText w:val="•"/>
      <w:lvlJc w:val="left"/>
      <w:pPr>
        <w:ind w:left="7345" w:hanging="529"/>
      </w:pPr>
      <w:rPr>
        <w:rFonts w:hint="default"/>
        <w:lang w:val="zh-CN" w:eastAsia="zh-CN" w:bidi="zh-CN"/>
      </w:rPr>
    </w:lvl>
  </w:abstractNum>
  <w:abstractNum w:abstractNumId="7" w15:restartNumberingAfterBreak="0">
    <w:nsid w:val="0053208E"/>
    <w:multiLevelType w:val="multilevel"/>
    <w:tmpl w:val="0053208E"/>
    <w:lvl w:ilvl="0">
      <w:start w:val="3"/>
      <w:numFmt w:val="decimal"/>
      <w:lvlText w:val="%1"/>
      <w:lvlJc w:val="left"/>
      <w:pPr>
        <w:ind w:left="578" w:hanging="318"/>
        <w:jc w:val="left"/>
      </w:pPr>
      <w:rPr>
        <w:rFonts w:hint="default"/>
        <w:lang w:val="zh-CN" w:eastAsia="zh-CN" w:bidi="zh-CN"/>
      </w:rPr>
    </w:lvl>
    <w:lvl w:ilvl="1">
      <w:start w:val="1"/>
      <w:numFmt w:val="decimal"/>
      <w:lvlText w:val="%1.%2"/>
      <w:lvlJc w:val="left"/>
      <w:pPr>
        <w:ind w:left="578" w:hanging="318"/>
        <w:jc w:val="left"/>
      </w:pPr>
      <w:rPr>
        <w:rFonts w:ascii="宋体" w:eastAsia="宋体" w:hAnsi="宋体" w:cs="宋体" w:hint="default"/>
        <w:b/>
        <w:bCs/>
        <w:w w:val="99"/>
        <w:sz w:val="19"/>
        <w:szCs w:val="19"/>
        <w:lang w:val="zh-CN" w:eastAsia="zh-CN" w:bidi="zh-CN"/>
      </w:rPr>
    </w:lvl>
    <w:lvl w:ilvl="2">
      <w:numFmt w:val="bullet"/>
      <w:lvlText w:val="•"/>
      <w:lvlJc w:val="left"/>
      <w:pPr>
        <w:ind w:left="2261" w:hanging="318"/>
      </w:pPr>
      <w:rPr>
        <w:rFonts w:hint="default"/>
        <w:lang w:val="zh-CN" w:eastAsia="zh-CN" w:bidi="zh-CN"/>
      </w:rPr>
    </w:lvl>
    <w:lvl w:ilvl="3">
      <w:numFmt w:val="bullet"/>
      <w:lvlText w:val="•"/>
      <w:lvlJc w:val="left"/>
      <w:pPr>
        <w:ind w:left="3101" w:hanging="318"/>
      </w:pPr>
      <w:rPr>
        <w:rFonts w:hint="default"/>
        <w:lang w:val="zh-CN" w:eastAsia="zh-CN" w:bidi="zh-CN"/>
      </w:rPr>
    </w:lvl>
    <w:lvl w:ilvl="4">
      <w:numFmt w:val="bullet"/>
      <w:lvlText w:val="•"/>
      <w:lvlJc w:val="left"/>
      <w:pPr>
        <w:ind w:left="3942" w:hanging="318"/>
      </w:pPr>
      <w:rPr>
        <w:rFonts w:hint="default"/>
        <w:lang w:val="zh-CN" w:eastAsia="zh-CN" w:bidi="zh-CN"/>
      </w:rPr>
    </w:lvl>
    <w:lvl w:ilvl="5">
      <w:numFmt w:val="bullet"/>
      <w:lvlText w:val="•"/>
      <w:lvlJc w:val="left"/>
      <w:pPr>
        <w:ind w:left="4783" w:hanging="318"/>
      </w:pPr>
      <w:rPr>
        <w:rFonts w:hint="default"/>
        <w:lang w:val="zh-CN" w:eastAsia="zh-CN" w:bidi="zh-CN"/>
      </w:rPr>
    </w:lvl>
    <w:lvl w:ilvl="6">
      <w:numFmt w:val="bullet"/>
      <w:lvlText w:val="•"/>
      <w:lvlJc w:val="left"/>
      <w:pPr>
        <w:ind w:left="5623" w:hanging="318"/>
      </w:pPr>
      <w:rPr>
        <w:rFonts w:hint="default"/>
        <w:lang w:val="zh-CN" w:eastAsia="zh-CN" w:bidi="zh-CN"/>
      </w:rPr>
    </w:lvl>
    <w:lvl w:ilvl="7">
      <w:numFmt w:val="bullet"/>
      <w:lvlText w:val="•"/>
      <w:lvlJc w:val="left"/>
      <w:pPr>
        <w:ind w:left="6464" w:hanging="318"/>
      </w:pPr>
      <w:rPr>
        <w:rFonts w:hint="default"/>
        <w:lang w:val="zh-CN" w:eastAsia="zh-CN" w:bidi="zh-CN"/>
      </w:rPr>
    </w:lvl>
    <w:lvl w:ilvl="8">
      <w:numFmt w:val="bullet"/>
      <w:lvlText w:val="•"/>
      <w:lvlJc w:val="left"/>
      <w:pPr>
        <w:ind w:left="7305" w:hanging="318"/>
      </w:pPr>
      <w:rPr>
        <w:rFonts w:hint="default"/>
        <w:lang w:val="zh-CN" w:eastAsia="zh-CN" w:bidi="zh-CN"/>
      </w:rPr>
    </w:lvl>
  </w:abstractNum>
  <w:abstractNum w:abstractNumId="8" w15:restartNumberingAfterBreak="0">
    <w:nsid w:val="03D62ECE"/>
    <w:multiLevelType w:val="multilevel"/>
    <w:tmpl w:val="03D62ECE"/>
    <w:lvl w:ilvl="0">
      <w:start w:val="5"/>
      <w:numFmt w:val="decimal"/>
      <w:lvlText w:val="%1."/>
      <w:lvlJc w:val="left"/>
      <w:pPr>
        <w:ind w:left="503" w:hanging="244"/>
        <w:jc w:val="left"/>
      </w:pPr>
      <w:rPr>
        <w:rFonts w:ascii="宋体" w:eastAsia="宋体" w:hAnsi="宋体" w:cs="宋体" w:hint="default"/>
        <w:b/>
        <w:bCs/>
        <w:spacing w:val="-1"/>
        <w:w w:val="99"/>
        <w:sz w:val="22"/>
        <w:szCs w:val="22"/>
        <w:lang w:val="zh-CN" w:eastAsia="zh-CN" w:bidi="zh-CN"/>
      </w:rPr>
    </w:lvl>
    <w:lvl w:ilvl="1">
      <w:start w:val="1"/>
      <w:numFmt w:val="decimal"/>
      <w:lvlText w:val="%1.%2"/>
      <w:lvlJc w:val="left"/>
      <w:pPr>
        <w:ind w:left="630" w:hanging="370"/>
        <w:jc w:val="left"/>
      </w:pPr>
      <w:rPr>
        <w:rFonts w:ascii="宋体" w:eastAsia="宋体" w:hAnsi="宋体" w:cs="宋体" w:hint="default"/>
        <w:b/>
        <w:bCs/>
        <w:w w:val="99"/>
        <w:sz w:val="21"/>
        <w:szCs w:val="21"/>
        <w:lang w:val="zh-CN" w:eastAsia="zh-CN" w:bidi="zh-CN"/>
      </w:rPr>
    </w:lvl>
    <w:lvl w:ilvl="2">
      <w:start w:val="1"/>
      <w:numFmt w:val="decimal"/>
      <w:lvlText w:val="%1.%2.%3"/>
      <w:lvlJc w:val="left"/>
      <w:pPr>
        <w:ind w:left="841" w:hanging="581"/>
        <w:jc w:val="left"/>
      </w:pPr>
      <w:rPr>
        <w:rFonts w:ascii="宋体" w:eastAsia="宋体" w:hAnsi="宋体" w:cs="宋体" w:hint="default"/>
        <w:b/>
        <w:bCs/>
        <w:spacing w:val="-1"/>
        <w:w w:val="99"/>
        <w:sz w:val="21"/>
        <w:szCs w:val="21"/>
        <w:lang w:val="zh-CN" w:eastAsia="zh-CN" w:bidi="zh-CN"/>
      </w:rPr>
    </w:lvl>
    <w:lvl w:ilvl="3">
      <w:numFmt w:val="bullet"/>
      <w:lvlText w:val="•"/>
      <w:lvlJc w:val="left"/>
      <w:pPr>
        <w:ind w:left="840" w:hanging="581"/>
      </w:pPr>
      <w:rPr>
        <w:rFonts w:hint="default"/>
        <w:lang w:val="zh-CN" w:eastAsia="zh-CN" w:bidi="zh-CN"/>
      </w:rPr>
    </w:lvl>
    <w:lvl w:ilvl="4">
      <w:numFmt w:val="bullet"/>
      <w:lvlText w:val="•"/>
      <w:lvlJc w:val="left"/>
      <w:pPr>
        <w:ind w:left="2003" w:hanging="581"/>
      </w:pPr>
      <w:rPr>
        <w:rFonts w:hint="default"/>
        <w:lang w:val="zh-CN" w:eastAsia="zh-CN" w:bidi="zh-CN"/>
      </w:rPr>
    </w:lvl>
    <w:lvl w:ilvl="5">
      <w:numFmt w:val="bullet"/>
      <w:lvlText w:val="•"/>
      <w:lvlJc w:val="left"/>
      <w:pPr>
        <w:ind w:left="3167" w:hanging="581"/>
      </w:pPr>
      <w:rPr>
        <w:rFonts w:hint="default"/>
        <w:lang w:val="zh-CN" w:eastAsia="zh-CN" w:bidi="zh-CN"/>
      </w:rPr>
    </w:lvl>
    <w:lvl w:ilvl="6">
      <w:numFmt w:val="bullet"/>
      <w:lvlText w:val="•"/>
      <w:lvlJc w:val="left"/>
      <w:pPr>
        <w:ind w:left="4331" w:hanging="581"/>
      </w:pPr>
      <w:rPr>
        <w:rFonts w:hint="default"/>
        <w:lang w:val="zh-CN" w:eastAsia="zh-CN" w:bidi="zh-CN"/>
      </w:rPr>
    </w:lvl>
    <w:lvl w:ilvl="7">
      <w:numFmt w:val="bullet"/>
      <w:lvlText w:val="•"/>
      <w:lvlJc w:val="left"/>
      <w:pPr>
        <w:ind w:left="5495" w:hanging="581"/>
      </w:pPr>
      <w:rPr>
        <w:rFonts w:hint="default"/>
        <w:lang w:val="zh-CN" w:eastAsia="zh-CN" w:bidi="zh-CN"/>
      </w:rPr>
    </w:lvl>
    <w:lvl w:ilvl="8">
      <w:numFmt w:val="bullet"/>
      <w:lvlText w:val="•"/>
      <w:lvlJc w:val="left"/>
      <w:pPr>
        <w:ind w:left="6658" w:hanging="581"/>
      </w:pPr>
      <w:rPr>
        <w:rFonts w:hint="default"/>
        <w:lang w:val="zh-CN" w:eastAsia="zh-CN" w:bidi="zh-CN"/>
      </w:rPr>
    </w:lvl>
  </w:abstractNum>
  <w:abstractNum w:abstractNumId="9" w15:restartNumberingAfterBreak="0">
    <w:nsid w:val="0E640482"/>
    <w:multiLevelType w:val="multilevel"/>
    <w:tmpl w:val="0E640482"/>
    <w:lvl w:ilvl="0">
      <w:start w:val="1"/>
      <w:numFmt w:val="decimal"/>
      <w:lvlText w:val="（%1）"/>
      <w:lvlJc w:val="left"/>
      <w:pPr>
        <w:ind w:left="789" w:hanging="529"/>
        <w:jc w:val="left"/>
      </w:pPr>
      <w:rPr>
        <w:rFonts w:ascii="宋体" w:eastAsia="宋体" w:hAnsi="宋体" w:cs="宋体" w:hint="default"/>
        <w:spacing w:val="-3"/>
        <w:w w:val="100"/>
        <w:sz w:val="19"/>
        <w:szCs w:val="19"/>
        <w:lang w:val="zh-CN" w:eastAsia="zh-CN" w:bidi="zh-CN"/>
      </w:rPr>
    </w:lvl>
    <w:lvl w:ilvl="1">
      <w:numFmt w:val="bullet"/>
      <w:lvlText w:val="•"/>
      <w:lvlJc w:val="left"/>
      <w:pPr>
        <w:ind w:left="1600" w:hanging="529"/>
      </w:pPr>
      <w:rPr>
        <w:rFonts w:hint="default"/>
        <w:lang w:val="zh-CN" w:eastAsia="zh-CN" w:bidi="zh-CN"/>
      </w:rPr>
    </w:lvl>
    <w:lvl w:ilvl="2">
      <w:numFmt w:val="bullet"/>
      <w:lvlText w:val="•"/>
      <w:lvlJc w:val="left"/>
      <w:pPr>
        <w:ind w:left="2421" w:hanging="529"/>
      </w:pPr>
      <w:rPr>
        <w:rFonts w:hint="default"/>
        <w:lang w:val="zh-CN" w:eastAsia="zh-CN" w:bidi="zh-CN"/>
      </w:rPr>
    </w:lvl>
    <w:lvl w:ilvl="3">
      <w:numFmt w:val="bullet"/>
      <w:lvlText w:val="•"/>
      <w:lvlJc w:val="left"/>
      <w:pPr>
        <w:ind w:left="3241" w:hanging="529"/>
      </w:pPr>
      <w:rPr>
        <w:rFonts w:hint="default"/>
        <w:lang w:val="zh-CN" w:eastAsia="zh-CN" w:bidi="zh-CN"/>
      </w:rPr>
    </w:lvl>
    <w:lvl w:ilvl="4">
      <w:numFmt w:val="bullet"/>
      <w:lvlText w:val="•"/>
      <w:lvlJc w:val="left"/>
      <w:pPr>
        <w:ind w:left="4062" w:hanging="529"/>
      </w:pPr>
      <w:rPr>
        <w:rFonts w:hint="default"/>
        <w:lang w:val="zh-CN" w:eastAsia="zh-CN" w:bidi="zh-CN"/>
      </w:rPr>
    </w:lvl>
    <w:lvl w:ilvl="5">
      <w:numFmt w:val="bullet"/>
      <w:lvlText w:val="•"/>
      <w:lvlJc w:val="left"/>
      <w:pPr>
        <w:ind w:left="4883" w:hanging="529"/>
      </w:pPr>
      <w:rPr>
        <w:rFonts w:hint="default"/>
        <w:lang w:val="zh-CN" w:eastAsia="zh-CN" w:bidi="zh-CN"/>
      </w:rPr>
    </w:lvl>
    <w:lvl w:ilvl="6">
      <w:numFmt w:val="bullet"/>
      <w:lvlText w:val="•"/>
      <w:lvlJc w:val="left"/>
      <w:pPr>
        <w:ind w:left="5703" w:hanging="529"/>
      </w:pPr>
      <w:rPr>
        <w:rFonts w:hint="default"/>
        <w:lang w:val="zh-CN" w:eastAsia="zh-CN" w:bidi="zh-CN"/>
      </w:rPr>
    </w:lvl>
    <w:lvl w:ilvl="7">
      <w:numFmt w:val="bullet"/>
      <w:lvlText w:val="•"/>
      <w:lvlJc w:val="left"/>
      <w:pPr>
        <w:ind w:left="6524" w:hanging="529"/>
      </w:pPr>
      <w:rPr>
        <w:rFonts w:hint="default"/>
        <w:lang w:val="zh-CN" w:eastAsia="zh-CN" w:bidi="zh-CN"/>
      </w:rPr>
    </w:lvl>
    <w:lvl w:ilvl="8">
      <w:numFmt w:val="bullet"/>
      <w:lvlText w:val="•"/>
      <w:lvlJc w:val="left"/>
      <w:pPr>
        <w:ind w:left="7345" w:hanging="529"/>
      </w:pPr>
      <w:rPr>
        <w:rFonts w:hint="default"/>
        <w:lang w:val="zh-CN" w:eastAsia="zh-CN" w:bidi="zh-CN"/>
      </w:rPr>
    </w:lvl>
  </w:abstractNum>
  <w:abstractNum w:abstractNumId="10" w15:restartNumberingAfterBreak="0">
    <w:nsid w:val="2470EC97"/>
    <w:multiLevelType w:val="multilevel"/>
    <w:tmpl w:val="2470EC97"/>
    <w:lvl w:ilvl="0">
      <w:start w:val="1"/>
      <w:numFmt w:val="decimal"/>
      <w:lvlText w:val="（%1）"/>
      <w:lvlJc w:val="left"/>
      <w:pPr>
        <w:ind w:left="260" w:hanging="529"/>
        <w:jc w:val="left"/>
      </w:pPr>
      <w:rPr>
        <w:rFonts w:ascii="宋体" w:eastAsia="宋体" w:hAnsi="宋体" w:cs="宋体" w:hint="default"/>
        <w:spacing w:val="-3"/>
        <w:w w:val="100"/>
        <w:sz w:val="19"/>
        <w:szCs w:val="19"/>
        <w:lang w:val="zh-CN" w:eastAsia="zh-CN" w:bidi="zh-CN"/>
      </w:rPr>
    </w:lvl>
    <w:lvl w:ilvl="1">
      <w:numFmt w:val="bullet"/>
      <w:lvlText w:val="•"/>
      <w:lvlJc w:val="left"/>
      <w:pPr>
        <w:ind w:left="1132" w:hanging="529"/>
      </w:pPr>
      <w:rPr>
        <w:rFonts w:hint="default"/>
        <w:lang w:val="zh-CN" w:eastAsia="zh-CN" w:bidi="zh-CN"/>
      </w:rPr>
    </w:lvl>
    <w:lvl w:ilvl="2">
      <w:numFmt w:val="bullet"/>
      <w:lvlText w:val="•"/>
      <w:lvlJc w:val="left"/>
      <w:pPr>
        <w:ind w:left="2005" w:hanging="529"/>
      </w:pPr>
      <w:rPr>
        <w:rFonts w:hint="default"/>
        <w:lang w:val="zh-CN" w:eastAsia="zh-CN" w:bidi="zh-CN"/>
      </w:rPr>
    </w:lvl>
    <w:lvl w:ilvl="3">
      <w:numFmt w:val="bullet"/>
      <w:lvlText w:val="•"/>
      <w:lvlJc w:val="left"/>
      <w:pPr>
        <w:ind w:left="2877" w:hanging="529"/>
      </w:pPr>
      <w:rPr>
        <w:rFonts w:hint="default"/>
        <w:lang w:val="zh-CN" w:eastAsia="zh-CN" w:bidi="zh-CN"/>
      </w:rPr>
    </w:lvl>
    <w:lvl w:ilvl="4">
      <w:numFmt w:val="bullet"/>
      <w:lvlText w:val="•"/>
      <w:lvlJc w:val="left"/>
      <w:pPr>
        <w:ind w:left="3750" w:hanging="529"/>
      </w:pPr>
      <w:rPr>
        <w:rFonts w:hint="default"/>
        <w:lang w:val="zh-CN" w:eastAsia="zh-CN" w:bidi="zh-CN"/>
      </w:rPr>
    </w:lvl>
    <w:lvl w:ilvl="5">
      <w:numFmt w:val="bullet"/>
      <w:lvlText w:val="•"/>
      <w:lvlJc w:val="left"/>
      <w:pPr>
        <w:ind w:left="4623" w:hanging="529"/>
      </w:pPr>
      <w:rPr>
        <w:rFonts w:hint="default"/>
        <w:lang w:val="zh-CN" w:eastAsia="zh-CN" w:bidi="zh-CN"/>
      </w:rPr>
    </w:lvl>
    <w:lvl w:ilvl="6">
      <w:numFmt w:val="bullet"/>
      <w:lvlText w:val="•"/>
      <w:lvlJc w:val="left"/>
      <w:pPr>
        <w:ind w:left="5495" w:hanging="529"/>
      </w:pPr>
      <w:rPr>
        <w:rFonts w:hint="default"/>
        <w:lang w:val="zh-CN" w:eastAsia="zh-CN" w:bidi="zh-CN"/>
      </w:rPr>
    </w:lvl>
    <w:lvl w:ilvl="7">
      <w:numFmt w:val="bullet"/>
      <w:lvlText w:val="•"/>
      <w:lvlJc w:val="left"/>
      <w:pPr>
        <w:ind w:left="6368" w:hanging="529"/>
      </w:pPr>
      <w:rPr>
        <w:rFonts w:hint="default"/>
        <w:lang w:val="zh-CN" w:eastAsia="zh-CN" w:bidi="zh-CN"/>
      </w:rPr>
    </w:lvl>
    <w:lvl w:ilvl="8">
      <w:numFmt w:val="bullet"/>
      <w:lvlText w:val="•"/>
      <w:lvlJc w:val="left"/>
      <w:pPr>
        <w:ind w:left="7241" w:hanging="529"/>
      </w:pPr>
      <w:rPr>
        <w:rFonts w:hint="default"/>
        <w:lang w:val="zh-CN" w:eastAsia="zh-CN" w:bidi="zh-CN"/>
      </w:rPr>
    </w:lvl>
  </w:abstractNum>
  <w:abstractNum w:abstractNumId="11" w15:restartNumberingAfterBreak="0">
    <w:nsid w:val="46A08BB8"/>
    <w:multiLevelType w:val="multilevel"/>
    <w:tmpl w:val="46A08BB8"/>
    <w:lvl w:ilvl="0">
      <w:start w:val="1"/>
      <w:numFmt w:val="decimal"/>
      <w:lvlText w:val="（%1）"/>
      <w:lvlJc w:val="left"/>
      <w:pPr>
        <w:ind w:left="260" w:hanging="529"/>
        <w:jc w:val="left"/>
      </w:pPr>
      <w:rPr>
        <w:rFonts w:ascii="宋体" w:eastAsia="宋体" w:hAnsi="宋体" w:cs="宋体" w:hint="default"/>
        <w:spacing w:val="-3"/>
        <w:w w:val="100"/>
        <w:sz w:val="19"/>
        <w:szCs w:val="19"/>
        <w:lang w:val="zh-CN" w:eastAsia="zh-CN" w:bidi="zh-CN"/>
      </w:rPr>
    </w:lvl>
    <w:lvl w:ilvl="1">
      <w:numFmt w:val="bullet"/>
      <w:lvlText w:val="•"/>
      <w:lvlJc w:val="left"/>
      <w:pPr>
        <w:ind w:left="1132" w:hanging="529"/>
      </w:pPr>
      <w:rPr>
        <w:rFonts w:hint="default"/>
        <w:lang w:val="zh-CN" w:eastAsia="zh-CN" w:bidi="zh-CN"/>
      </w:rPr>
    </w:lvl>
    <w:lvl w:ilvl="2">
      <w:numFmt w:val="bullet"/>
      <w:lvlText w:val="•"/>
      <w:lvlJc w:val="left"/>
      <w:pPr>
        <w:ind w:left="2005" w:hanging="529"/>
      </w:pPr>
      <w:rPr>
        <w:rFonts w:hint="default"/>
        <w:lang w:val="zh-CN" w:eastAsia="zh-CN" w:bidi="zh-CN"/>
      </w:rPr>
    </w:lvl>
    <w:lvl w:ilvl="3">
      <w:numFmt w:val="bullet"/>
      <w:lvlText w:val="•"/>
      <w:lvlJc w:val="left"/>
      <w:pPr>
        <w:ind w:left="2877" w:hanging="529"/>
      </w:pPr>
      <w:rPr>
        <w:rFonts w:hint="default"/>
        <w:lang w:val="zh-CN" w:eastAsia="zh-CN" w:bidi="zh-CN"/>
      </w:rPr>
    </w:lvl>
    <w:lvl w:ilvl="4">
      <w:numFmt w:val="bullet"/>
      <w:lvlText w:val="•"/>
      <w:lvlJc w:val="left"/>
      <w:pPr>
        <w:ind w:left="3750" w:hanging="529"/>
      </w:pPr>
      <w:rPr>
        <w:rFonts w:hint="default"/>
        <w:lang w:val="zh-CN" w:eastAsia="zh-CN" w:bidi="zh-CN"/>
      </w:rPr>
    </w:lvl>
    <w:lvl w:ilvl="5">
      <w:numFmt w:val="bullet"/>
      <w:lvlText w:val="•"/>
      <w:lvlJc w:val="left"/>
      <w:pPr>
        <w:ind w:left="4623" w:hanging="529"/>
      </w:pPr>
      <w:rPr>
        <w:rFonts w:hint="default"/>
        <w:lang w:val="zh-CN" w:eastAsia="zh-CN" w:bidi="zh-CN"/>
      </w:rPr>
    </w:lvl>
    <w:lvl w:ilvl="6">
      <w:numFmt w:val="bullet"/>
      <w:lvlText w:val="•"/>
      <w:lvlJc w:val="left"/>
      <w:pPr>
        <w:ind w:left="5495" w:hanging="529"/>
      </w:pPr>
      <w:rPr>
        <w:rFonts w:hint="default"/>
        <w:lang w:val="zh-CN" w:eastAsia="zh-CN" w:bidi="zh-CN"/>
      </w:rPr>
    </w:lvl>
    <w:lvl w:ilvl="7">
      <w:numFmt w:val="bullet"/>
      <w:lvlText w:val="•"/>
      <w:lvlJc w:val="left"/>
      <w:pPr>
        <w:ind w:left="6368" w:hanging="529"/>
      </w:pPr>
      <w:rPr>
        <w:rFonts w:hint="default"/>
        <w:lang w:val="zh-CN" w:eastAsia="zh-CN" w:bidi="zh-CN"/>
      </w:rPr>
    </w:lvl>
    <w:lvl w:ilvl="8">
      <w:numFmt w:val="bullet"/>
      <w:lvlText w:val="•"/>
      <w:lvlJc w:val="left"/>
      <w:pPr>
        <w:ind w:left="7241" w:hanging="529"/>
      </w:pPr>
      <w:rPr>
        <w:rFonts w:hint="default"/>
        <w:lang w:val="zh-CN" w:eastAsia="zh-CN" w:bidi="zh-CN"/>
      </w:rPr>
    </w:lvl>
  </w:abstractNum>
  <w:abstractNum w:abstractNumId="12" w15:restartNumberingAfterBreak="0">
    <w:nsid w:val="4C1BAE26"/>
    <w:multiLevelType w:val="multilevel"/>
    <w:tmpl w:val="4C1BAE26"/>
    <w:lvl w:ilvl="0">
      <w:start w:val="1"/>
      <w:numFmt w:val="decimal"/>
      <w:lvlText w:val="（%1）"/>
      <w:lvlJc w:val="left"/>
      <w:pPr>
        <w:ind w:left="789" w:hanging="529"/>
        <w:jc w:val="left"/>
      </w:pPr>
      <w:rPr>
        <w:rFonts w:ascii="宋体" w:eastAsia="宋体" w:hAnsi="宋体" w:cs="宋体" w:hint="default"/>
        <w:spacing w:val="-3"/>
        <w:w w:val="100"/>
        <w:sz w:val="19"/>
        <w:szCs w:val="19"/>
        <w:lang w:val="zh-CN" w:eastAsia="zh-CN" w:bidi="zh-CN"/>
      </w:rPr>
    </w:lvl>
    <w:lvl w:ilvl="1">
      <w:numFmt w:val="bullet"/>
      <w:lvlText w:val="•"/>
      <w:lvlJc w:val="left"/>
      <w:pPr>
        <w:ind w:left="1600" w:hanging="529"/>
      </w:pPr>
      <w:rPr>
        <w:rFonts w:hint="default"/>
        <w:lang w:val="zh-CN" w:eastAsia="zh-CN" w:bidi="zh-CN"/>
      </w:rPr>
    </w:lvl>
    <w:lvl w:ilvl="2">
      <w:numFmt w:val="bullet"/>
      <w:lvlText w:val="•"/>
      <w:lvlJc w:val="left"/>
      <w:pPr>
        <w:ind w:left="2421" w:hanging="529"/>
      </w:pPr>
      <w:rPr>
        <w:rFonts w:hint="default"/>
        <w:lang w:val="zh-CN" w:eastAsia="zh-CN" w:bidi="zh-CN"/>
      </w:rPr>
    </w:lvl>
    <w:lvl w:ilvl="3">
      <w:numFmt w:val="bullet"/>
      <w:lvlText w:val="•"/>
      <w:lvlJc w:val="left"/>
      <w:pPr>
        <w:ind w:left="3241" w:hanging="529"/>
      </w:pPr>
      <w:rPr>
        <w:rFonts w:hint="default"/>
        <w:lang w:val="zh-CN" w:eastAsia="zh-CN" w:bidi="zh-CN"/>
      </w:rPr>
    </w:lvl>
    <w:lvl w:ilvl="4">
      <w:numFmt w:val="bullet"/>
      <w:lvlText w:val="•"/>
      <w:lvlJc w:val="left"/>
      <w:pPr>
        <w:ind w:left="4062" w:hanging="529"/>
      </w:pPr>
      <w:rPr>
        <w:rFonts w:hint="default"/>
        <w:lang w:val="zh-CN" w:eastAsia="zh-CN" w:bidi="zh-CN"/>
      </w:rPr>
    </w:lvl>
    <w:lvl w:ilvl="5">
      <w:numFmt w:val="bullet"/>
      <w:lvlText w:val="•"/>
      <w:lvlJc w:val="left"/>
      <w:pPr>
        <w:ind w:left="4883" w:hanging="529"/>
      </w:pPr>
      <w:rPr>
        <w:rFonts w:hint="default"/>
        <w:lang w:val="zh-CN" w:eastAsia="zh-CN" w:bidi="zh-CN"/>
      </w:rPr>
    </w:lvl>
    <w:lvl w:ilvl="6">
      <w:numFmt w:val="bullet"/>
      <w:lvlText w:val="•"/>
      <w:lvlJc w:val="left"/>
      <w:pPr>
        <w:ind w:left="5703" w:hanging="529"/>
      </w:pPr>
      <w:rPr>
        <w:rFonts w:hint="default"/>
        <w:lang w:val="zh-CN" w:eastAsia="zh-CN" w:bidi="zh-CN"/>
      </w:rPr>
    </w:lvl>
    <w:lvl w:ilvl="7">
      <w:numFmt w:val="bullet"/>
      <w:lvlText w:val="•"/>
      <w:lvlJc w:val="left"/>
      <w:pPr>
        <w:ind w:left="6524" w:hanging="529"/>
      </w:pPr>
      <w:rPr>
        <w:rFonts w:hint="default"/>
        <w:lang w:val="zh-CN" w:eastAsia="zh-CN" w:bidi="zh-CN"/>
      </w:rPr>
    </w:lvl>
    <w:lvl w:ilvl="8">
      <w:numFmt w:val="bullet"/>
      <w:lvlText w:val="•"/>
      <w:lvlJc w:val="left"/>
      <w:pPr>
        <w:ind w:left="7345" w:hanging="529"/>
      </w:pPr>
      <w:rPr>
        <w:rFonts w:hint="default"/>
        <w:lang w:val="zh-CN" w:eastAsia="zh-CN" w:bidi="zh-CN"/>
      </w:rPr>
    </w:lvl>
  </w:abstractNum>
  <w:abstractNum w:abstractNumId="13" w15:restartNumberingAfterBreak="0">
    <w:nsid w:val="4D4DC07F"/>
    <w:multiLevelType w:val="multilevel"/>
    <w:tmpl w:val="4D4DC07F"/>
    <w:lvl w:ilvl="0">
      <w:start w:val="1"/>
      <w:numFmt w:val="decimal"/>
      <w:lvlText w:val="（%1）"/>
      <w:lvlJc w:val="left"/>
      <w:pPr>
        <w:ind w:left="834" w:hanging="574"/>
        <w:jc w:val="left"/>
      </w:pPr>
      <w:rPr>
        <w:rFonts w:ascii="宋体" w:eastAsia="宋体" w:hAnsi="宋体" w:cs="宋体" w:hint="default"/>
        <w:spacing w:val="14"/>
        <w:w w:val="100"/>
        <w:sz w:val="19"/>
        <w:szCs w:val="19"/>
        <w:lang w:val="zh-CN" w:eastAsia="zh-CN" w:bidi="zh-CN"/>
      </w:rPr>
    </w:lvl>
    <w:lvl w:ilvl="1">
      <w:numFmt w:val="bullet"/>
      <w:lvlText w:val="•"/>
      <w:lvlJc w:val="left"/>
      <w:pPr>
        <w:ind w:left="1654" w:hanging="574"/>
      </w:pPr>
      <w:rPr>
        <w:rFonts w:hint="default"/>
        <w:lang w:val="zh-CN" w:eastAsia="zh-CN" w:bidi="zh-CN"/>
      </w:rPr>
    </w:lvl>
    <w:lvl w:ilvl="2">
      <w:numFmt w:val="bullet"/>
      <w:lvlText w:val="•"/>
      <w:lvlJc w:val="left"/>
      <w:pPr>
        <w:ind w:left="2469" w:hanging="574"/>
      </w:pPr>
      <w:rPr>
        <w:rFonts w:hint="default"/>
        <w:lang w:val="zh-CN" w:eastAsia="zh-CN" w:bidi="zh-CN"/>
      </w:rPr>
    </w:lvl>
    <w:lvl w:ilvl="3">
      <w:numFmt w:val="bullet"/>
      <w:lvlText w:val="•"/>
      <w:lvlJc w:val="left"/>
      <w:pPr>
        <w:ind w:left="3283" w:hanging="574"/>
      </w:pPr>
      <w:rPr>
        <w:rFonts w:hint="default"/>
        <w:lang w:val="zh-CN" w:eastAsia="zh-CN" w:bidi="zh-CN"/>
      </w:rPr>
    </w:lvl>
    <w:lvl w:ilvl="4">
      <w:numFmt w:val="bullet"/>
      <w:lvlText w:val="•"/>
      <w:lvlJc w:val="left"/>
      <w:pPr>
        <w:ind w:left="4098" w:hanging="574"/>
      </w:pPr>
      <w:rPr>
        <w:rFonts w:hint="default"/>
        <w:lang w:val="zh-CN" w:eastAsia="zh-CN" w:bidi="zh-CN"/>
      </w:rPr>
    </w:lvl>
    <w:lvl w:ilvl="5">
      <w:numFmt w:val="bullet"/>
      <w:lvlText w:val="•"/>
      <w:lvlJc w:val="left"/>
      <w:pPr>
        <w:ind w:left="4913" w:hanging="574"/>
      </w:pPr>
      <w:rPr>
        <w:rFonts w:hint="default"/>
        <w:lang w:val="zh-CN" w:eastAsia="zh-CN" w:bidi="zh-CN"/>
      </w:rPr>
    </w:lvl>
    <w:lvl w:ilvl="6">
      <w:numFmt w:val="bullet"/>
      <w:lvlText w:val="•"/>
      <w:lvlJc w:val="left"/>
      <w:pPr>
        <w:ind w:left="5727" w:hanging="574"/>
      </w:pPr>
      <w:rPr>
        <w:rFonts w:hint="default"/>
        <w:lang w:val="zh-CN" w:eastAsia="zh-CN" w:bidi="zh-CN"/>
      </w:rPr>
    </w:lvl>
    <w:lvl w:ilvl="7">
      <w:numFmt w:val="bullet"/>
      <w:lvlText w:val="•"/>
      <w:lvlJc w:val="left"/>
      <w:pPr>
        <w:ind w:left="6542" w:hanging="574"/>
      </w:pPr>
      <w:rPr>
        <w:rFonts w:hint="default"/>
        <w:lang w:val="zh-CN" w:eastAsia="zh-CN" w:bidi="zh-CN"/>
      </w:rPr>
    </w:lvl>
    <w:lvl w:ilvl="8">
      <w:numFmt w:val="bullet"/>
      <w:lvlText w:val="•"/>
      <w:lvlJc w:val="left"/>
      <w:pPr>
        <w:ind w:left="7357" w:hanging="574"/>
      </w:pPr>
      <w:rPr>
        <w:rFonts w:hint="default"/>
        <w:lang w:val="zh-CN" w:eastAsia="zh-CN" w:bidi="zh-CN"/>
      </w:rPr>
    </w:lvl>
  </w:abstractNum>
  <w:abstractNum w:abstractNumId="14" w15:restartNumberingAfterBreak="0">
    <w:nsid w:val="59ADCABA"/>
    <w:multiLevelType w:val="multilevel"/>
    <w:tmpl w:val="59ADCABA"/>
    <w:lvl w:ilvl="0">
      <w:start w:val="1"/>
      <w:numFmt w:val="decimal"/>
      <w:lvlText w:val="（%1）"/>
      <w:lvlJc w:val="left"/>
      <w:pPr>
        <w:ind w:left="1209" w:hanging="529"/>
        <w:jc w:val="left"/>
      </w:pPr>
      <w:rPr>
        <w:rFonts w:ascii="宋体" w:eastAsia="宋体" w:hAnsi="宋体" w:cs="宋体" w:hint="default"/>
        <w:spacing w:val="-3"/>
        <w:w w:val="100"/>
        <w:sz w:val="19"/>
        <w:szCs w:val="19"/>
        <w:lang w:val="zh-CN" w:eastAsia="zh-CN" w:bidi="zh-CN"/>
      </w:rPr>
    </w:lvl>
    <w:lvl w:ilvl="1">
      <w:numFmt w:val="bullet"/>
      <w:lvlText w:val="•"/>
      <w:lvlJc w:val="left"/>
      <w:pPr>
        <w:ind w:left="1978" w:hanging="529"/>
      </w:pPr>
      <w:rPr>
        <w:rFonts w:hint="default"/>
        <w:lang w:val="zh-CN" w:eastAsia="zh-CN" w:bidi="zh-CN"/>
      </w:rPr>
    </w:lvl>
    <w:lvl w:ilvl="2">
      <w:numFmt w:val="bullet"/>
      <w:lvlText w:val="•"/>
      <w:lvlJc w:val="left"/>
      <w:pPr>
        <w:ind w:left="2757" w:hanging="529"/>
      </w:pPr>
      <w:rPr>
        <w:rFonts w:hint="default"/>
        <w:lang w:val="zh-CN" w:eastAsia="zh-CN" w:bidi="zh-CN"/>
      </w:rPr>
    </w:lvl>
    <w:lvl w:ilvl="3">
      <w:numFmt w:val="bullet"/>
      <w:lvlText w:val="•"/>
      <w:lvlJc w:val="left"/>
      <w:pPr>
        <w:ind w:left="3535" w:hanging="529"/>
      </w:pPr>
      <w:rPr>
        <w:rFonts w:hint="default"/>
        <w:lang w:val="zh-CN" w:eastAsia="zh-CN" w:bidi="zh-CN"/>
      </w:rPr>
    </w:lvl>
    <w:lvl w:ilvl="4">
      <w:numFmt w:val="bullet"/>
      <w:lvlText w:val="•"/>
      <w:lvlJc w:val="left"/>
      <w:pPr>
        <w:ind w:left="4314" w:hanging="529"/>
      </w:pPr>
      <w:rPr>
        <w:rFonts w:hint="default"/>
        <w:lang w:val="zh-CN" w:eastAsia="zh-CN" w:bidi="zh-CN"/>
      </w:rPr>
    </w:lvl>
    <w:lvl w:ilvl="5">
      <w:numFmt w:val="bullet"/>
      <w:lvlText w:val="•"/>
      <w:lvlJc w:val="left"/>
      <w:pPr>
        <w:ind w:left="5093" w:hanging="529"/>
      </w:pPr>
      <w:rPr>
        <w:rFonts w:hint="default"/>
        <w:lang w:val="zh-CN" w:eastAsia="zh-CN" w:bidi="zh-CN"/>
      </w:rPr>
    </w:lvl>
    <w:lvl w:ilvl="6">
      <w:numFmt w:val="bullet"/>
      <w:lvlText w:val="•"/>
      <w:lvlJc w:val="left"/>
      <w:pPr>
        <w:ind w:left="5871" w:hanging="529"/>
      </w:pPr>
      <w:rPr>
        <w:rFonts w:hint="default"/>
        <w:lang w:val="zh-CN" w:eastAsia="zh-CN" w:bidi="zh-CN"/>
      </w:rPr>
    </w:lvl>
    <w:lvl w:ilvl="7">
      <w:numFmt w:val="bullet"/>
      <w:lvlText w:val="•"/>
      <w:lvlJc w:val="left"/>
      <w:pPr>
        <w:ind w:left="6650" w:hanging="529"/>
      </w:pPr>
      <w:rPr>
        <w:rFonts w:hint="default"/>
        <w:lang w:val="zh-CN" w:eastAsia="zh-CN" w:bidi="zh-CN"/>
      </w:rPr>
    </w:lvl>
    <w:lvl w:ilvl="8">
      <w:numFmt w:val="bullet"/>
      <w:lvlText w:val="•"/>
      <w:lvlJc w:val="left"/>
      <w:pPr>
        <w:ind w:left="7429" w:hanging="529"/>
      </w:pPr>
      <w:rPr>
        <w:rFonts w:hint="default"/>
        <w:lang w:val="zh-CN" w:eastAsia="zh-CN" w:bidi="zh-CN"/>
      </w:rPr>
    </w:lvl>
  </w:abstractNum>
  <w:abstractNum w:abstractNumId="15" w15:restartNumberingAfterBreak="0">
    <w:nsid w:val="60382F6E"/>
    <w:multiLevelType w:val="multilevel"/>
    <w:tmpl w:val="60382F6E"/>
    <w:lvl w:ilvl="0">
      <w:start w:val="1"/>
      <w:numFmt w:val="decimal"/>
      <w:lvlText w:val="（%1）"/>
      <w:lvlJc w:val="left"/>
      <w:pPr>
        <w:ind w:left="789" w:hanging="529"/>
        <w:jc w:val="left"/>
      </w:pPr>
      <w:rPr>
        <w:rFonts w:ascii="宋体" w:eastAsia="宋体" w:hAnsi="宋体" w:cs="宋体" w:hint="default"/>
        <w:spacing w:val="-3"/>
        <w:w w:val="100"/>
        <w:sz w:val="19"/>
        <w:szCs w:val="19"/>
        <w:lang w:val="zh-CN" w:eastAsia="zh-CN" w:bidi="zh-CN"/>
      </w:rPr>
    </w:lvl>
    <w:lvl w:ilvl="1">
      <w:numFmt w:val="bullet"/>
      <w:lvlText w:val="•"/>
      <w:lvlJc w:val="left"/>
      <w:pPr>
        <w:ind w:left="1600" w:hanging="529"/>
      </w:pPr>
      <w:rPr>
        <w:rFonts w:hint="default"/>
        <w:lang w:val="zh-CN" w:eastAsia="zh-CN" w:bidi="zh-CN"/>
      </w:rPr>
    </w:lvl>
    <w:lvl w:ilvl="2">
      <w:numFmt w:val="bullet"/>
      <w:lvlText w:val="•"/>
      <w:lvlJc w:val="left"/>
      <w:pPr>
        <w:ind w:left="2421" w:hanging="529"/>
      </w:pPr>
      <w:rPr>
        <w:rFonts w:hint="default"/>
        <w:lang w:val="zh-CN" w:eastAsia="zh-CN" w:bidi="zh-CN"/>
      </w:rPr>
    </w:lvl>
    <w:lvl w:ilvl="3">
      <w:numFmt w:val="bullet"/>
      <w:lvlText w:val="•"/>
      <w:lvlJc w:val="left"/>
      <w:pPr>
        <w:ind w:left="3241" w:hanging="529"/>
      </w:pPr>
      <w:rPr>
        <w:rFonts w:hint="default"/>
        <w:lang w:val="zh-CN" w:eastAsia="zh-CN" w:bidi="zh-CN"/>
      </w:rPr>
    </w:lvl>
    <w:lvl w:ilvl="4">
      <w:numFmt w:val="bullet"/>
      <w:lvlText w:val="•"/>
      <w:lvlJc w:val="left"/>
      <w:pPr>
        <w:ind w:left="4062" w:hanging="529"/>
      </w:pPr>
      <w:rPr>
        <w:rFonts w:hint="default"/>
        <w:lang w:val="zh-CN" w:eastAsia="zh-CN" w:bidi="zh-CN"/>
      </w:rPr>
    </w:lvl>
    <w:lvl w:ilvl="5">
      <w:numFmt w:val="bullet"/>
      <w:lvlText w:val="•"/>
      <w:lvlJc w:val="left"/>
      <w:pPr>
        <w:ind w:left="4883" w:hanging="529"/>
      </w:pPr>
      <w:rPr>
        <w:rFonts w:hint="default"/>
        <w:lang w:val="zh-CN" w:eastAsia="zh-CN" w:bidi="zh-CN"/>
      </w:rPr>
    </w:lvl>
    <w:lvl w:ilvl="6">
      <w:numFmt w:val="bullet"/>
      <w:lvlText w:val="•"/>
      <w:lvlJc w:val="left"/>
      <w:pPr>
        <w:ind w:left="5703" w:hanging="529"/>
      </w:pPr>
      <w:rPr>
        <w:rFonts w:hint="default"/>
        <w:lang w:val="zh-CN" w:eastAsia="zh-CN" w:bidi="zh-CN"/>
      </w:rPr>
    </w:lvl>
    <w:lvl w:ilvl="7">
      <w:numFmt w:val="bullet"/>
      <w:lvlText w:val="•"/>
      <w:lvlJc w:val="left"/>
      <w:pPr>
        <w:ind w:left="6524" w:hanging="529"/>
      </w:pPr>
      <w:rPr>
        <w:rFonts w:hint="default"/>
        <w:lang w:val="zh-CN" w:eastAsia="zh-CN" w:bidi="zh-CN"/>
      </w:rPr>
    </w:lvl>
    <w:lvl w:ilvl="8">
      <w:numFmt w:val="bullet"/>
      <w:lvlText w:val="•"/>
      <w:lvlJc w:val="left"/>
      <w:pPr>
        <w:ind w:left="7345" w:hanging="529"/>
      </w:pPr>
      <w:rPr>
        <w:rFonts w:hint="default"/>
        <w:lang w:val="zh-CN" w:eastAsia="zh-CN" w:bidi="zh-CN"/>
      </w:rPr>
    </w:lvl>
  </w:abstractNum>
  <w:num w:numId="1" w16cid:durableId="1023629081">
    <w:abstractNumId w:val="7"/>
  </w:num>
  <w:num w:numId="2" w16cid:durableId="494885025">
    <w:abstractNumId w:val="3"/>
  </w:num>
  <w:num w:numId="3" w16cid:durableId="696854696">
    <w:abstractNumId w:val="14"/>
  </w:num>
  <w:num w:numId="4" w16cid:durableId="485246147">
    <w:abstractNumId w:val="2"/>
  </w:num>
  <w:num w:numId="5" w16cid:durableId="884491227">
    <w:abstractNumId w:val="1"/>
  </w:num>
  <w:num w:numId="6" w16cid:durableId="867792327">
    <w:abstractNumId w:val="8"/>
  </w:num>
  <w:num w:numId="7" w16cid:durableId="1280988272">
    <w:abstractNumId w:val="13"/>
  </w:num>
  <w:num w:numId="8" w16cid:durableId="1566917238">
    <w:abstractNumId w:val="6"/>
  </w:num>
  <w:num w:numId="9" w16cid:durableId="1608582203">
    <w:abstractNumId w:val="10"/>
  </w:num>
  <w:num w:numId="10" w16cid:durableId="66416806">
    <w:abstractNumId w:val="5"/>
  </w:num>
  <w:num w:numId="11" w16cid:durableId="1080637240">
    <w:abstractNumId w:val="4"/>
  </w:num>
  <w:num w:numId="12" w16cid:durableId="1258490019">
    <w:abstractNumId w:val="0"/>
  </w:num>
  <w:num w:numId="13" w16cid:durableId="513154107">
    <w:abstractNumId w:val="12"/>
  </w:num>
  <w:num w:numId="14" w16cid:durableId="32266698">
    <w:abstractNumId w:val="15"/>
  </w:num>
  <w:num w:numId="15" w16cid:durableId="1192064482">
    <w:abstractNumId w:val="9"/>
  </w:num>
  <w:num w:numId="16" w16cid:durableId="141265449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doNotDisplayPageBoundaries/>
  <w:proofState w:spelling="clean" w:grammar="clean"/>
  <w:defaultTabStop w:val="720"/>
  <w:drawingGridHorizontalSpacing w:val="110"/>
  <w:noPunctuationKerning/>
  <w:characterSpacingControl w:val="doNotCompress"/>
  <w:hdrShapeDefaults>
    <o:shapedefaults v:ext="edit" spidmax="2164" fillcolor="white">
      <v:fill color="white"/>
    </o:shapedefaults>
    <o:shapelayout v:ext="edit">
      <o:idmap v:ext="edit" data="1"/>
    </o:shapelayout>
  </w:hdrShapeDefaults>
  <w:footnotePr>
    <w:footnote w:id="-1"/>
    <w:footnote w:id="0"/>
  </w:footnotePr>
  <w:endnotePr>
    <w:endnote w:id="-1"/>
    <w:endnote w:id="0"/>
  </w:endnotePr>
  <w:compat>
    <w:ulTrailSpace/>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YTM0MGU3M2I2NzYyNDQ0MjM0OWVhZDMwYzI1NTdkMmMifQ=="/>
  </w:docVars>
  <w:rsids>
    <w:rsidRoot w:val="00182BDE"/>
    <w:rsid w:val="00092B18"/>
    <w:rsid w:val="00182BDE"/>
    <w:rsid w:val="005E044C"/>
    <w:rsid w:val="0068141C"/>
    <w:rsid w:val="00695568"/>
    <w:rsid w:val="00EB64A3"/>
    <w:rsid w:val="03AE7912"/>
    <w:rsid w:val="049845E7"/>
    <w:rsid w:val="0A2146F7"/>
    <w:rsid w:val="0A4D5EB3"/>
    <w:rsid w:val="0A8700F1"/>
    <w:rsid w:val="0B5A00BC"/>
    <w:rsid w:val="0BD02C6F"/>
    <w:rsid w:val="0CAF665C"/>
    <w:rsid w:val="0E450BC4"/>
    <w:rsid w:val="0E4806A0"/>
    <w:rsid w:val="0FA062BA"/>
    <w:rsid w:val="103027CA"/>
    <w:rsid w:val="13B660AC"/>
    <w:rsid w:val="152F3C74"/>
    <w:rsid w:val="16033652"/>
    <w:rsid w:val="1B260D9C"/>
    <w:rsid w:val="1E652BA8"/>
    <w:rsid w:val="202F448E"/>
    <w:rsid w:val="219A1ABA"/>
    <w:rsid w:val="235356C5"/>
    <w:rsid w:val="247A5D73"/>
    <w:rsid w:val="28336664"/>
    <w:rsid w:val="2AE57418"/>
    <w:rsid w:val="2B5C6AF8"/>
    <w:rsid w:val="2D204123"/>
    <w:rsid w:val="2D717692"/>
    <w:rsid w:val="2E1D237F"/>
    <w:rsid w:val="2ED06466"/>
    <w:rsid w:val="30161705"/>
    <w:rsid w:val="32D57EA5"/>
    <w:rsid w:val="32DB1233"/>
    <w:rsid w:val="345A6EFC"/>
    <w:rsid w:val="3756532C"/>
    <w:rsid w:val="3B667FF1"/>
    <w:rsid w:val="3B9E445E"/>
    <w:rsid w:val="3C131A3E"/>
    <w:rsid w:val="3EAC5202"/>
    <w:rsid w:val="3F240FFD"/>
    <w:rsid w:val="3FB86B84"/>
    <w:rsid w:val="3FCC065D"/>
    <w:rsid w:val="40610FCA"/>
    <w:rsid w:val="40612D9E"/>
    <w:rsid w:val="44314FAA"/>
    <w:rsid w:val="4D4F78E9"/>
    <w:rsid w:val="4FD03A76"/>
    <w:rsid w:val="504D42DF"/>
    <w:rsid w:val="507F724A"/>
    <w:rsid w:val="556F37DA"/>
    <w:rsid w:val="56DA342C"/>
    <w:rsid w:val="58D72173"/>
    <w:rsid w:val="5A6574B1"/>
    <w:rsid w:val="5B147476"/>
    <w:rsid w:val="5C4B7B65"/>
    <w:rsid w:val="5ED6597D"/>
    <w:rsid w:val="628B294B"/>
    <w:rsid w:val="65B12BAB"/>
    <w:rsid w:val="67580AC9"/>
    <w:rsid w:val="684C11F1"/>
    <w:rsid w:val="69D52C2A"/>
    <w:rsid w:val="6A9D6977"/>
    <w:rsid w:val="6F4436E1"/>
    <w:rsid w:val="6F8571F7"/>
    <w:rsid w:val="70792833"/>
    <w:rsid w:val="77BB2C42"/>
    <w:rsid w:val="7AB4282B"/>
    <w:rsid w:val="7CF242B3"/>
    <w:rsid w:val="7D4274B2"/>
    <w:rsid w:val="7F987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64" fillcolor="white">
      <v:fill color="white"/>
    </o:shapedefaults>
    <o:shapelayout v:ext="edit">
      <o:idmap v:ext="edit" data="2"/>
    </o:shapelayout>
  </w:shapeDefaults>
  <w:decimalSymbol w:val="."/>
  <w:listSeparator w:val=","/>
  <w14:docId w14:val="0CC2C352"/>
  <w15:docId w15:val="{83A73FFB-3DBB-B94E-8441-4D8A34FCD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pPr>
      <w:spacing w:before="83"/>
      <w:ind w:left="260"/>
      <w:outlineLvl w:val="0"/>
    </w:pPr>
    <w:rPr>
      <w:b/>
      <w:bCs/>
      <w:sz w:val="32"/>
      <w:szCs w:val="32"/>
    </w:rPr>
  </w:style>
  <w:style w:type="paragraph" w:styleId="2">
    <w:name w:val="heading 2"/>
    <w:basedOn w:val="a"/>
    <w:next w:val="a"/>
    <w:uiPriority w:val="1"/>
    <w:qFormat/>
    <w:pPr>
      <w:spacing w:before="29"/>
      <w:ind w:left="260"/>
      <w:outlineLvl w:val="1"/>
    </w:pPr>
    <w:rPr>
      <w:sz w:val="32"/>
      <w:szCs w:val="32"/>
    </w:rPr>
  </w:style>
  <w:style w:type="paragraph" w:styleId="3">
    <w:name w:val="heading 3"/>
    <w:basedOn w:val="a"/>
    <w:next w:val="a"/>
    <w:uiPriority w:val="1"/>
    <w:qFormat/>
    <w:pPr>
      <w:ind w:left="260"/>
      <w:outlineLvl w:val="2"/>
    </w:pPr>
    <w:rPr>
      <w:b/>
      <w:bCs/>
      <w:sz w:val="24"/>
      <w:szCs w:val="24"/>
    </w:rPr>
  </w:style>
  <w:style w:type="paragraph" w:styleId="4">
    <w:name w:val="heading 4"/>
    <w:basedOn w:val="a"/>
    <w:next w:val="a"/>
    <w:uiPriority w:val="1"/>
    <w:qFormat/>
    <w:pPr>
      <w:ind w:left="790" w:hanging="531"/>
      <w:outlineLvl w:val="3"/>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260"/>
    </w:pPr>
    <w:rPr>
      <w:sz w:val="21"/>
      <w:szCs w:val="21"/>
    </w:rPr>
  </w:style>
  <w:style w:type="paragraph" w:styleId="a4">
    <w:name w:val="footer"/>
    <w:basedOn w:val="a"/>
    <w:qFormat/>
    <w:pPr>
      <w:tabs>
        <w:tab w:val="center" w:pos="4153"/>
        <w:tab w:val="right" w:pos="8306"/>
      </w:tabs>
      <w:snapToGrid w:val="0"/>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pPr>
      <w:ind w:left="789" w:hanging="530"/>
    </w:pPr>
  </w:style>
  <w:style w:type="paragraph" w:customStyle="1" w:styleId="TableParagraph">
    <w:name w:val="Table Paragraph"/>
    <w:basedOn w:val="a"/>
    <w:uiPriority w:val="1"/>
    <w:qFormat/>
    <w:pPr>
      <w:spacing w:before="88"/>
      <w:jc w:val="center"/>
    </w:pPr>
  </w:style>
  <w:style w:type="paragraph" w:customStyle="1" w:styleId="TableText">
    <w:name w:val="Table Text"/>
    <w:basedOn w:val="a"/>
    <w:autoRedefine/>
    <w:hidden/>
    <w:qFormat/>
    <w:pPr>
      <w:kinsoku w:val="0"/>
      <w:adjustRightInd w:val="0"/>
      <w:snapToGrid w:val="0"/>
      <w:textAlignment w:val="baseline"/>
    </w:pPr>
    <w:rPr>
      <w:rFonts w:cs="Times New Roman" w:hint="eastAsia"/>
      <w:color w:val="000000"/>
      <w:sz w:val="18"/>
      <w:szCs w:val="18"/>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jpeg"/><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image" Target="media/image16.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10" Type="http://schemas.openxmlformats.org/officeDocument/2006/relationships/image" Target="media/image1.jpeg"/><Relationship Id="rId19" Type="http://schemas.openxmlformats.org/officeDocument/2006/relationships/image" Target="media/image10.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textRotate="1"/>
    <customShpInfo spid="_x0000_s1083"/>
    <customShpInfo spid="_x0000_s1084"/>
    <customShpInfo spid="_x0000_s1085"/>
    <customShpInfo spid="_x0000_s1086"/>
    <customShpInfo spid="_x0000_s1087"/>
    <customShpInfo spid="_x0000_s1088"/>
    <customShpInfo spid="_x0000_s1089"/>
    <customShpInfo spid="_x0000_s1082"/>
    <customShpInfo spid="_x0000_s1091"/>
    <customShpInfo spid="_x0000_s1092"/>
    <customShpInfo spid="_x0000_s1093"/>
    <customShpInfo spid="_x0000_s1094"/>
    <customShpInfo spid="_x0000_s1095"/>
    <customShpInfo spid="_x0000_s1096"/>
    <customShpInfo spid="_x0000_s1097"/>
    <customShpInfo spid="_x0000_s1090"/>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098"/>
    <customShpInfo spid="_x0000_s1110"/>
    <customShpInfo spid="_x0000_s1111"/>
    <customShpInfo spid="_x0000_s1112"/>
    <customShpInfo spid="_x0000_s1113"/>
    <customShpInfo spid="_x0000_s1114"/>
    <customShpInfo spid="_x0000_s1115"/>
    <customShpInfo spid="_x0000_s1116"/>
    <customShpInfo spid="_x0000_s1109"/>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17"/>
    <customShpInfo spid="_x0000_s1129"/>
    <customShpInfo spid="_x0000_s1130"/>
    <customShpInfo spid="_x0000_s1131"/>
    <customShpInfo spid="_x0000_s1132"/>
    <customShpInfo spid="_x0000_s1133"/>
    <customShpInfo spid="_x0000_s1134"/>
    <customShpInfo spid="_x0000_s1135"/>
    <customShpInfo spid="_x0000_s1128"/>
    <customShpInfo spid="_x0000_s1137"/>
    <customShpInfo spid="_x0000_s1138"/>
    <customShpInfo spid="_x0000_s1139"/>
    <customShpInfo spid="_x0000_s1140"/>
    <customShpInfo spid="_x0000_s1141"/>
    <customShpInfo spid="_x0000_s1142"/>
    <customShpInfo spid="_x0000_s1143"/>
    <customShpInfo spid="_x0000_s1144"/>
    <customShpInfo spid="_x0000_s1136"/>
    <customShpInfo spid="_x0000_s1146"/>
    <customShpInfo spid="_x0000_s1147"/>
    <customShpInfo spid="_x0000_s1148"/>
    <customShpInfo spid="_x0000_s1149"/>
    <customShpInfo spid="_x0000_s1150"/>
    <customShpInfo spid="_x0000_s1151"/>
    <customShpInfo spid="_x0000_s1152"/>
    <customShpInfo spid="_x0000_s1153"/>
    <customShpInfo spid="_x0000_s1154"/>
    <customShpInfo spid="_x0000_s1155"/>
    <customShpInfo spid="_x0000_s1156"/>
    <customShpInfo spid="_x0000_s1157"/>
    <customShpInfo spid="_x0000_s1158"/>
    <customShpInfo spid="_x0000_s1159"/>
    <customShpInfo spid="_x0000_s1160"/>
    <customShpInfo spid="_x0000_s1145"/>
    <customShpInfo spid="_x0000_s1162"/>
    <customShpInfo spid="_x0000_s1163"/>
    <customShpInfo spid="_x0000_s1164"/>
    <customShpInfo spid="_x0000_s1165"/>
    <customShpInfo spid="_x0000_s1166"/>
    <customShpInfo spid="_x0000_s1161"/>
    <customShpInfo spid="_x0000_s1168"/>
    <customShpInfo spid="_x0000_s1169"/>
    <customShpInfo spid="_x0000_s1170"/>
    <customShpInfo spid="_x0000_s1171"/>
    <customShpInfo spid="_x0000_s1172"/>
    <customShpInfo spid="_x0000_s1173"/>
    <customShpInfo spid="_x0000_s1167"/>
    <customShpInfo spid="_x0000_s1175"/>
    <customShpInfo spid="_x0000_s1176"/>
    <customShpInfo spid="_x0000_s1177"/>
    <customShpInfo spid="_x0000_s1178"/>
    <customShpInfo spid="_x0000_s1179"/>
    <customShpInfo spid="_x0000_s1180"/>
    <customShpInfo spid="_x0000_s1181"/>
    <customShpInfo spid="_x0000_s1182"/>
    <customShpInfo spid="_x0000_s1183"/>
    <customShpInfo spid="_x0000_s1184"/>
    <customShpInfo spid="_x0000_s1174"/>
    <customShpInfo spid="_x0000_s1186"/>
    <customShpInfo spid="_x0000_s1187"/>
    <customShpInfo spid="_x0000_s1188"/>
    <customShpInfo spid="_x0000_s1189"/>
    <customShpInfo spid="_x0000_s1185"/>
    <customShpInfo spid="_x0000_s1191"/>
    <customShpInfo spid="_x0000_s1192"/>
    <customShpInfo spid="_x0000_s1193"/>
    <customShpInfo spid="_x0000_s1194"/>
    <customShpInfo spid="_x0000_s1195"/>
    <customShpInfo spid="_x0000_s119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1011</Words>
  <Characters>5765</Characters>
  <Application>Microsoft Office Word</Application>
  <DocSecurity>0</DocSecurity>
  <Lines>48</Lines>
  <Paragraphs>13</Paragraphs>
  <ScaleCrop>false</ScaleCrop>
  <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胡智文</dc:creator>
  <cp:lastModifiedBy>余波</cp:lastModifiedBy>
  <cp:revision>3</cp:revision>
  <dcterms:created xsi:type="dcterms:W3CDTF">2024-10-17T04:27:00Z</dcterms:created>
  <dcterms:modified xsi:type="dcterms:W3CDTF">2025-03-09T11:07:00Z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2024-10-16T00:00:00Z</vt:filetime>
  </property>
  <property fmtid="{D5CDD505-2E9C-101B-9397-08002B2CF9AE}" pid="3" name="Creator">
    <vt:lpwstr>Microsoft® Word 2016</vt:lpwstr>
  </property>
  <property fmtid="{D5CDD505-2E9C-101B-9397-08002B2CF9AE}" pid="4" name="LastSaved">
    <vt:filetime>2024-10-17T00:00:00Z</vt:filetime>
  </property>
  <property fmtid="{D5CDD505-2E9C-101B-9397-08002B2CF9AE}" pid="5" name="KSOProductBuildVer">
    <vt:lpwstr>2052-12.1.0.20305</vt:lpwstr>
  </property>
  <property fmtid="{D5CDD505-2E9C-101B-9397-08002B2CF9AE}" pid="6" name="ICV">
    <vt:lpwstr>E5BE9B890620478B899C79FB4FE4AADC</vt:lpwstr>
  </property>
  <property fmtid="{D5CDD505-2E9C-101B-9397-08002B2CF9AE}" pid="7" name="KSOTemplateDocerSaveRecord">
    <vt:lpwstr>eyJoZGlkIjoiYTM0MGU3M2I2NzYyNDQ0MjM0OWVhZDMwYzI1NTdkMmMiLCJ1c2VySWQiOiI0NDAyMjQ4NzUifQ==</vt:lpwstr>
  </property>
</Properties>
</file>